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‌‌‌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‌‌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2"/>
        <w:gridCol w:w="3115"/>
        <w:gridCol w:w="3118"/>
      </w:tblGrid>
      <w:tr>
        <w:trPr/>
        <w:tc>
          <w:tcPr>
            <w:tcW w:w="3112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«28» 08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8" w:type="dxa"/>
            <w:tcBorders/>
            <w:shd w:fill="auto" w:val="clear"/>
          </w:tcPr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420-од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«28» 08 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1594969)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0" w:name="6129fc25-1484-4cce-a161-840ff826026d"/>
      <w:r>
        <w:rPr>
          <w:rFonts w:ascii="Times New Roman" w:hAnsi="Times New Roman"/>
          <w:b/>
          <w:i w:val="false"/>
          <w:color w:val="000000"/>
          <w:sz w:val="28"/>
        </w:rPr>
        <w:t xml:space="preserve">г. Валдай 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1" w:name="62614f64-10de-4f5c-96b5-e9621fb5538a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2" w:name="037c86a0-0100-46f4-8a06-fc1394a836a9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block-11517736"/>
      <w:bookmarkStart w:id="4" w:name="block-115177361"/>
      <w:bookmarkEnd w:id="3"/>
      <w:bookmarkEnd w:id="4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  <w:bookmarkStart w:id="5" w:name="_Toc137210403"/>
      <w:bookmarkStart w:id="6" w:name="_Toc137210403"/>
      <w:bookmarkEnd w:id="6"/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  <w:bookmarkStart w:id="7" w:name="_Toc139632456"/>
      <w:bookmarkStart w:id="8" w:name="_Toc139632456"/>
      <w:bookmarkEnd w:id="8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9" w:name="block-11517738"/>
      <w:bookmarkStart w:id="10" w:name="block-115177381"/>
      <w:bookmarkEnd w:id="9"/>
      <w:bookmarkEnd w:id="10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/>
      </w:r>
      <w:bookmarkStart w:id="11" w:name="_Toc124264881"/>
      <w:bookmarkStart w:id="12" w:name="_Toc124264881"/>
      <w:bookmarkEnd w:id="12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  <w:bookmarkStart w:id="13" w:name="_Toc124264882"/>
      <w:bookmarkStart w:id="14" w:name="_Toc124264882"/>
      <w:bookmarkEnd w:id="14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  <w:bookmarkStart w:id="15" w:name="block-11517739"/>
      <w:bookmarkStart w:id="16" w:name="block-115177391"/>
      <w:bookmarkEnd w:id="15"/>
      <w:bookmarkEnd w:id="1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КЛАСС. МОДУЛЬ «ДЕКОРАТИВНО-ПРИКЛАДНОЕ И НАРОДНОЕ ИСКУССТВО» </w:t>
      </w:r>
    </w:p>
    <w:tbl>
      <w:tblPr>
        <w:tblW w:w="13595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0"/>
        <w:gridCol w:w="2080"/>
        <w:gridCol w:w="1501"/>
        <w:gridCol w:w="2548"/>
        <w:gridCol w:w="2666"/>
        <w:gridCol w:w="4"/>
        <w:gridCol w:w="4075"/>
      </w:tblGrid>
      <w:tr>
        <w:trPr>
          <w:trHeight w:val="144" w:hRule="atLeast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5</w:t>
            </w:r>
          </w:p>
        </w:tc>
        <w:tc>
          <w:tcPr>
            <w:tcW w:w="4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4</w:t>
            </w:r>
          </w:p>
        </w:tc>
        <w:tc>
          <w:tcPr>
            <w:tcW w:w="4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4</w:t>
            </w:r>
          </w:p>
        </w:tc>
        <w:tc>
          <w:tcPr>
            <w:tcW w:w="4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5</w:t>
            </w:r>
          </w:p>
        </w:tc>
        <w:tc>
          <w:tcPr>
            <w:tcW w:w="4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КЛАСС. МОДУЛЬ «ЖИВОПИСЬ, ГРАФИКА, СКУЛЬПТУРА»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6"/>
        <w:gridCol w:w="2717"/>
        <w:gridCol w:w="1403"/>
        <w:gridCol w:w="2437"/>
        <w:gridCol w:w="2560"/>
        <w:gridCol w:w="3"/>
        <w:gridCol w:w="3807"/>
      </w:tblGrid>
      <w:tr>
        <w:trPr>
          <w:trHeight w:val="144" w:hRule="atLeast"/>
        </w:trPr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2,5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4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8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  <w:t>5,5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КЛАСС. МОДУЛЬ «АРХИТЕКТУРА И ДИЗАЙН»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6"/>
        <w:gridCol w:w="2717"/>
        <w:gridCol w:w="1403"/>
        <w:gridCol w:w="2437"/>
        <w:gridCol w:w="2560"/>
        <w:gridCol w:w="3"/>
        <w:gridCol w:w="3807"/>
      </w:tblGrid>
      <w:tr>
        <w:trPr>
          <w:trHeight w:val="144" w:hRule="atLeast"/>
        </w:trPr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7" w:name="block-11517733"/>
      <w:bookmarkStart w:id="18" w:name="block-11517733"/>
      <w:bookmarkEnd w:id="18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0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54"/>
        <w:gridCol w:w="5403"/>
        <w:gridCol w:w="1532"/>
        <w:gridCol w:w="1186"/>
        <w:gridCol w:w="1865"/>
        <w:gridCol w:w="1590"/>
        <w:gridCol w:w="1459"/>
      </w:tblGrid>
      <w:tr>
        <w:trPr>
          <w:trHeight w:val="144" w:hRule="atLeast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54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30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0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38"/>
        <w:gridCol w:w="5129"/>
        <w:gridCol w:w="1417"/>
        <w:gridCol w:w="1591"/>
        <w:gridCol w:w="1532"/>
        <w:gridCol w:w="1359"/>
        <w:gridCol w:w="2023"/>
      </w:tblGrid>
      <w:tr>
        <w:trPr>
          <w:trHeight w:val="144" w:hRule="atLeast"/>
        </w:trPr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51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3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3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0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68"/>
        <w:gridCol w:w="4926"/>
        <w:gridCol w:w="1590"/>
        <w:gridCol w:w="1244"/>
        <w:gridCol w:w="1532"/>
        <w:gridCol w:w="1648"/>
        <w:gridCol w:w="2081"/>
      </w:tblGrid>
      <w:tr>
        <w:trPr>
          <w:trHeight w:val="144" w:hRule="atLeast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49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9" w:name="block-11517734"/>
      <w:bookmarkStart w:id="20" w:name="block-11517734"/>
      <w:bookmarkEnd w:id="2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21" w:name="db50a40d-f8ae-4e5d-8e70-919f427dc0ce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искусство, 6 класс/ Шпикалова Т.Л., Ершова Л.В., Поровская Г.А. и другие; под редакцией Шпикаловой Т.Л., Акционерное общество «Издательство «Просвещение»</w:t>
      </w:r>
      <w:bookmarkEnd w:id="21"/>
      <w:r>
        <w:rPr>
          <w:sz w:val="28"/>
        </w:rPr>
        <w:br/>
      </w:r>
      <w:bookmarkStart w:id="22" w:name="db50a40d-f8ae-4e5d-8e70-919f427dc0ce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7 класс/ Шпикалова Т.Л., Ершова Л.В., Поровская Г.А. и другие; под редакцией Шпикаловой Т.Л.,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23" w:name="27f88a84-cde6-45cc-9a12-309dd9b67dab"/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6, 7 класс под редакцией Т.Я. Шпикаловой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</w:t>
      </w:r>
      <w:bookmarkStart w:id="24" w:name="e2d6e2bf-4893-4145-be02-d49817b4b26f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1. http://www.smirnova.net/ Гид по музеям мира и галереям (материалы по искусству, статьи)</w:t>
      </w:r>
      <w:bookmarkEnd w:id="24"/>
      <w:r>
        <w:rPr>
          <w:sz w:val="28"/>
        </w:rPr>
        <w:br/>
      </w:r>
      <w:bookmarkStart w:id="25" w:name="e2d6e2bf-4893-4145-be02-d49817b4b26f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http://www.artprojekt.ru Энциклопедия искусства - галереи, история искусства, дополнительные темы</w:t>
      </w:r>
      <w:bookmarkEnd w:id="25"/>
      <w:r>
        <w:rPr>
          <w:sz w:val="28"/>
        </w:rPr>
        <w:br/>
      </w:r>
      <w:bookmarkStart w:id="26" w:name="e2d6e2bf-4893-4145-be02-d49817b4b26f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http://mifolog.ru/ Энциклопедия мифологии (изложение мифов, тексты)</w:t>
      </w:r>
      <w:bookmarkEnd w:id="26"/>
      <w:r>
        <w:rPr>
          <w:sz w:val="28"/>
        </w:rPr>
        <w:br/>
      </w:r>
      <w:bookmarkStart w:id="27" w:name="e2d6e2bf-4893-4145-be02-d49817b4b26f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http://www.virtourist.com/ Англоязычные сайты виртуальных путешествий по странам мира</w:t>
      </w:r>
      <w:bookmarkEnd w:id="27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8" w:name="block-11517737"/>
      <w:bookmarkStart w:id="29" w:name="block-115177371"/>
      <w:bookmarkEnd w:id="28"/>
      <w:bookmarkEnd w:id="29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83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LibreOffice/6.2.8.2$Windows_x86 LibreOffice_project/f82ddfca21ebc1e222a662a32b25c0c9d20169ee</Application>
  <Pages>51</Pages>
  <Words>10326</Words>
  <Characters>76047</Characters>
  <CharactersWithSpaces>85784</CharactersWithSpaces>
  <Paragraphs>1091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2023-09-08T15:43:53Z</dcterms:modified>
  <cp:revision>2</cp:revision>
  <dc:subject/>
  <dc:title/>
</cp:coreProperties>
</file>