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b466b58c-87b3-4c15-847d-1633859db241"/>
      <w:r>
        <w:rPr>
          <w:rFonts w:ascii="Times New Roman" w:hAnsi="Times New Roman"/>
          <w:b/>
          <w:i w:val="false"/>
          <w:color w:val="000000"/>
          <w:sz w:val="28"/>
        </w:rPr>
        <w:t>Министерство образования Новгородской области</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18b24b3c-96ac-439b-bdc0-5882b882ca45"/>
      <w:r>
        <w:rPr>
          <w:rFonts w:ascii="Times New Roman" w:hAnsi="Times New Roman"/>
          <w:b/>
          <w:i w:val="false"/>
          <w:color w:val="000000"/>
          <w:sz w:val="28"/>
        </w:rPr>
        <w:t>Муниципальное казенное учреждение комитет образования Валдайского района</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МАОУ "Гимназия " г.Валдай"</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CellMar>
          <w:top w:w="0" w:type="dxa"/>
          <w:left w:w="108" w:type="dxa"/>
          <w:bottom w:w="0" w:type="dxa"/>
          <w:right w:w="108" w:type="dxa"/>
        </w:tblCellMar>
        <w:tblLook w:firstRow="1" w:noVBand="1" w:lastRow="0" w:firstColumn="1" w:lastColumn="0" w:noHBand="0" w:val="04a0"/>
      </w:tblPr>
      <w:tblGrid>
        <w:gridCol w:w="3112"/>
        <w:gridCol w:w="3115"/>
        <w:gridCol w:w="3118"/>
      </w:tblGrid>
      <w:tr>
        <w:trPr/>
        <w:tc>
          <w:tcPr>
            <w:tcW w:w="3112" w:type="dxa"/>
            <w:tcBorders/>
            <w:shd w:fill="auto"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 №</w:t>
            </w:r>
            <w:r>
              <w:rPr>
                <w:rFonts w:eastAsia="Times New Roman" w:ascii="Times New Roman" w:hAnsi="Times New Roman"/>
                <w:color w:val="000000"/>
                <w:sz w:val="28"/>
                <w:szCs w:val="28"/>
                <w:lang w:val="en-US"/>
              </w:rPr>
              <w:t>9</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w:t>
            </w:r>
            <w:r>
              <w:rPr>
                <w:rFonts w:eastAsia="Times New Roman" w:ascii="Times New Roman" w:hAnsi="Times New Roman"/>
                <w:color w:val="000000"/>
                <w:sz w:val="24"/>
                <w:szCs w:val="24"/>
                <w:lang w:val="en-US"/>
              </w:rPr>
              <w:t>6</w:t>
            </w:r>
            <w:r>
              <w:rPr>
                <w:rFonts w:eastAsia="Times New Roman" w:ascii="Times New Roman" w:hAnsi="Times New Roman"/>
                <w:color w:val="000000"/>
                <w:sz w:val="24"/>
                <w:szCs w:val="24"/>
                <w:lang w:val="en-US"/>
              </w:rPr>
              <w:t xml:space="preserve"> </w:t>
            </w:r>
            <w:r>
              <w:rPr>
                <w:rFonts w:eastAsia="Times New Roman" w:ascii="Times New Roman" w:hAnsi="Times New Roman"/>
                <w:color w:val="000000"/>
                <w:sz w:val="24"/>
                <w:szCs w:val="24"/>
                <w:lang w:val="en-US"/>
              </w:rPr>
              <w:t>и</w:t>
            </w:r>
            <w:r>
              <w:rPr>
                <w:rFonts w:eastAsia="Times New Roman" w:ascii="Times New Roman" w:hAnsi="Times New Roman"/>
                <w:color w:val="000000"/>
                <w:sz w:val="24"/>
                <w:szCs w:val="24"/>
                <w:lang w:val="ru-RU"/>
              </w:rPr>
              <w:t>юн</w:t>
            </w:r>
            <w:r>
              <w:rPr>
                <w:rFonts w:eastAsia="Times New Roman" w:ascii="Times New Roman" w:hAnsi="Times New Roman"/>
                <w:color w:val="000000"/>
                <w:sz w:val="24"/>
                <w:szCs w:val="24"/>
                <w:lang w:val="ru-RU"/>
              </w:rPr>
              <w:t>я</w:t>
            </w:r>
            <w:r>
              <w:rPr>
                <w:rFonts w:eastAsia="Times New Roman" w:ascii="Times New Roman" w:hAnsi="Times New Roman"/>
                <w:color w:val="000000"/>
                <w:sz w:val="24"/>
                <w:szCs w:val="24"/>
                <w:lang w:val="en-US"/>
              </w:rPr>
              <w:t xml:space="preserve"> </w:t>
            </w:r>
            <w:r>
              <w:rPr>
                <w:rFonts w:eastAsia="Times New Roman" w:ascii="Times New Roman" w:hAnsi="Times New Roman"/>
                <w:color w:val="000000"/>
                <w:sz w:val="24"/>
                <w:szCs w:val="24"/>
                <w:lang w:val="ru-RU"/>
              </w:rPr>
              <w:t>202</w:t>
            </w:r>
            <w:r>
              <w:rPr>
                <w:rFonts w:eastAsia="Times New Roman" w:ascii="Times New Roman" w:hAnsi="Times New Roman"/>
                <w:color w:val="000000"/>
                <w:sz w:val="24"/>
                <w:szCs w:val="24"/>
                <w:lang w:val="ru-RU"/>
              </w:rPr>
              <w:t>4</w:t>
            </w:r>
            <w:r>
              <w:rPr>
                <w:rFonts w:eastAsia="Times New Roman" w:ascii="Times New Roman" w:hAnsi="Times New Roman"/>
                <w:color w:val="000000"/>
                <w:sz w:val="24"/>
                <w:szCs w:val="24"/>
                <w:lang w:val="ru-RU"/>
              </w:rPr>
              <w:t xml:space="preserve"> года»  </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8"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
          </w:p>
          <w:p>
            <w:pPr>
              <w:pStyle w:val="Normal"/>
              <w:spacing w:lineRule="auto" w:line="240" w:before="0" w:after="0"/>
              <w:rPr/>
            </w:pPr>
            <w:r>
              <w:rPr>
                <w:rFonts w:eastAsia="Times New Roman" w:ascii="Times New Roman" w:hAnsi="Times New Roman"/>
                <w:color w:val="000000"/>
                <w:sz w:val="24"/>
                <w:szCs w:val="24"/>
                <w:lang w:val="ru-RU"/>
              </w:rPr>
              <w:t xml:space="preserve">Приказом № </w:t>
            </w:r>
            <w:r>
              <w:rPr>
                <w:rFonts w:eastAsia="Times New Roman" w:ascii="Times New Roman" w:hAnsi="Times New Roman"/>
                <w:color w:val="000000"/>
                <w:sz w:val="24"/>
                <w:szCs w:val="24"/>
                <w:lang w:val="ru-RU"/>
              </w:rPr>
              <w:t>350-од</w:t>
            </w:r>
            <w:r>
              <w:rPr>
                <w:rFonts w:eastAsia="Times New Roman" w:ascii="Times New Roman" w:hAnsi="Times New Roman"/>
                <w:color w:val="000000"/>
                <w:sz w:val="24"/>
                <w:szCs w:val="24"/>
                <w:lang w:val="ru-RU"/>
              </w:rPr>
              <w:t xml:space="preserve"> от «2</w:t>
            </w:r>
            <w:r>
              <w:rPr>
                <w:rFonts w:eastAsia="Times New Roman" w:ascii="Times New Roman" w:hAnsi="Times New Roman"/>
                <w:color w:val="000000"/>
                <w:sz w:val="24"/>
                <w:szCs w:val="24"/>
                <w:lang w:val="ru-RU"/>
              </w:rPr>
              <w:t>4</w:t>
            </w: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 xml:space="preserve"> июня</w:t>
            </w:r>
            <w:r>
              <w:rPr>
                <w:rFonts w:eastAsia="Times New Roman" w:ascii="Times New Roman" w:hAnsi="Times New Roman"/>
                <w:color w:val="000000"/>
                <w:sz w:val="24"/>
                <w:szCs w:val="24"/>
                <w:lang w:val="ru-RU"/>
              </w:rPr>
              <w:t xml:space="preserve">     202</w:t>
            </w:r>
            <w:r>
              <w:rPr>
                <w:rFonts w:eastAsia="Times New Roman" w:ascii="Times New Roman" w:hAnsi="Times New Roman"/>
                <w:color w:val="000000"/>
                <w:sz w:val="24"/>
                <w:szCs w:val="24"/>
                <w:lang w:val="ru-RU"/>
              </w:rPr>
              <w:t>4</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2074272)</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«География. Углублённый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val="false"/>
          <w:i w:val="false"/>
          <w:color w:val="000000"/>
          <w:sz w:val="28"/>
        </w:rPr>
        <w:t>​</w:t>
      </w:r>
      <w:bookmarkStart w:id="2" w:name="d1d33b00-8615-4ccc-abd7-c19c493c826b"/>
      <w:r>
        <w:rPr>
          <w:rFonts w:ascii="Times New Roman" w:hAnsi="Times New Roman"/>
          <w:b/>
          <w:i w:val="false"/>
          <w:color w:val="000000"/>
          <w:sz w:val="28"/>
        </w:rPr>
        <w:t>Валдай</w:t>
      </w:r>
      <w:bookmarkEnd w:id="2"/>
      <w:r>
        <w:rPr>
          <w:rFonts w:ascii="Times New Roman" w:hAnsi="Times New Roman"/>
          <w:b/>
          <w:i w:val="false"/>
          <w:color w:val="000000"/>
          <w:sz w:val="28"/>
        </w:rPr>
        <w:t xml:space="preserve">‌ </w:t>
      </w:r>
      <w:bookmarkStart w:id="3" w:name="017dea0e-d7f6-486a-b133-07110e3ea20f"/>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left="120" w:firstLine="600"/>
        <w:jc w:val="both"/>
        <w:rPr/>
      </w:pPr>
      <w:r>
        <w:rPr>
          <w:rFonts w:ascii="Times New Roman" w:hAnsi="Times New Roman"/>
          <w:b/>
          <w:i w:val="false"/>
          <w:color w:val="000000"/>
          <w:sz w:val="28"/>
        </w:rPr>
        <w:t>ПОЯСНИТЕЛЬНАЯ ЗАПИСКА</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pPr>
        <w:pStyle w:val="Normal"/>
        <w:spacing w:lineRule="exact" w:line="264" w:before="0" w:after="0"/>
        <w:ind w:firstLine="600"/>
        <w:jc w:val="both"/>
        <w:rPr/>
      </w:pPr>
      <w:r>
        <w:rPr>
          <w:rFonts w:ascii="Times New Roman" w:hAnsi="Times New Roman"/>
          <w:b w:val="false"/>
          <w:i w:val="false"/>
          <w:color w:val="000000"/>
          <w:sz w:val="28"/>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pPr>
        <w:pStyle w:val="Normal"/>
        <w:spacing w:lineRule="exact" w:line="264" w:before="0" w:after="0"/>
        <w:ind w:firstLine="600"/>
        <w:jc w:val="both"/>
        <w:rPr/>
      </w:pPr>
      <w:r>
        <w:rPr>
          <w:rFonts w:ascii="Times New Roman" w:hAnsi="Times New Roman"/>
          <w:b w:val="false"/>
          <w:i w:val="false"/>
          <w:color w:val="000000"/>
          <w:sz w:val="28"/>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pPr>
        <w:pStyle w:val="Normal"/>
        <w:spacing w:lineRule="exact" w:line="264" w:before="0" w:after="0"/>
        <w:ind w:firstLine="600"/>
        <w:jc w:val="both"/>
        <w:rPr/>
      </w:pPr>
      <w:r>
        <w:rPr>
          <w:rFonts w:ascii="Times New Roman" w:hAnsi="Times New Roman"/>
          <w:b w:val="false"/>
          <w:i w:val="false"/>
          <w:color w:val="000000"/>
          <w:sz w:val="28"/>
        </w:rPr>
        <w:t>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pPr>
        <w:pStyle w:val="Normal"/>
        <w:spacing w:lineRule="exact" w:line="264" w:before="0" w:after="0"/>
        <w:ind w:firstLine="600"/>
        <w:jc w:val="both"/>
        <w:rPr/>
      </w:pPr>
      <w:r>
        <w:rPr>
          <w:rFonts w:ascii="Times New Roman" w:hAnsi="Times New Roman"/>
          <w:b w:val="false"/>
          <w:i w:val="false"/>
          <w:color w:val="000000"/>
          <w:sz w:val="28"/>
        </w:rPr>
        <w:t>Содержание географического образования на уровне среднего общего образования должно учитывать факторы устойчивого развития, постиндустриализации и информатизации мировой экономики.</w:t>
      </w:r>
    </w:p>
    <w:p>
      <w:pPr>
        <w:pStyle w:val="Normal"/>
        <w:spacing w:lineRule="exact" w:line="264" w:before="0" w:after="0"/>
        <w:ind w:firstLine="600"/>
        <w:jc w:val="both"/>
        <w:rPr/>
      </w:pPr>
      <w:r>
        <w:rPr>
          <w:rFonts w:ascii="Times New Roman" w:hAnsi="Times New Roman"/>
          <w:b w:val="false"/>
          <w:i w:val="false"/>
          <w:color w:val="000000"/>
          <w:sz w:val="28"/>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pPr>
        <w:pStyle w:val="Normal"/>
        <w:spacing w:lineRule="exact" w:line="264" w:before="0" w:after="0"/>
        <w:ind w:firstLine="600"/>
        <w:jc w:val="both"/>
        <w:rPr/>
      </w:pPr>
      <w:r>
        <w:rPr>
          <w:rFonts w:ascii="Times New Roman" w:hAnsi="Times New Roman"/>
          <w:b w:val="false"/>
          <w:i w:val="false"/>
          <w:color w:val="000000"/>
          <w:sz w:val="28"/>
        </w:rPr>
        <w:t>Главными факторами, определяющими содержательную часть курса, явились интегративность и междисциплинарность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pPr>
        <w:pStyle w:val="Normal"/>
        <w:spacing w:lineRule="exact" w:line="264" w:before="0" w:after="0"/>
        <w:ind w:firstLine="600"/>
        <w:jc w:val="both"/>
        <w:rPr/>
      </w:pPr>
      <w:r>
        <w:rPr>
          <w:rFonts w:ascii="Times New Roman" w:hAnsi="Times New Roman"/>
          <w:b w:val="false"/>
          <w:i w:val="false"/>
          <w:color w:val="000000"/>
          <w:sz w:val="28"/>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pPr>
        <w:pStyle w:val="Normal"/>
        <w:spacing w:lineRule="exact" w:line="264" w:before="0" w:after="0"/>
        <w:ind w:firstLine="600"/>
        <w:jc w:val="both"/>
        <w:rPr/>
      </w:pPr>
      <w:r>
        <w:rPr>
          <w:rFonts w:ascii="Times New Roman" w:hAnsi="Times New Roman"/>
          <w:b w:val="false"/>
          <w:i w:val="false"/>
          <w:color w:val="000000"/>
          <w:sz w:val="28"/>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pPr>
        <w:pStyle w:val="Normal"/>
        <w:spacing w:lineRule="exact" w:line="264" w:before="0" w:after="0"/>
        <w:ind w:firstLine="600"/>
        <w:jc w:val="both"/>
        <w:rPr/>
      </w:pPr>
      <w:r>
        <w:rPr>
          <w:rFonts w:ascii="Times New Roman" w:hAnsi="Times New Roman"/>
          <w:b w:val="false"/>
          <w:i w:val="false"/>
          <w:color w:val="000000"/>
          <w:sz w:val="28"/>
        </w:rPr>
        <w:t>Углублённый уровень изучения предмета обеспечивается за счёт:</w:t>
      </w:r>
    </w:p>
    <w:p>
      <w:pPr>
        <w:pStyle w:val="Normal"/>
        <w:spacing w:lineRule="exact" w:line="264" w:before="0" w:after="0"/>
        <w:ind w:firstLine="600"/>
        <w:jc w:val="both"/>
        <w:rPr/>
      </w:pPr>
      <w:r>
        <w:rPr>
          <w:rFonts w:ascii="Times New Roman" w:hAnsi="Times New Roman"/>
          <w:b w:val="false"/>
          <w:i w:val="false"/>
          <w:color w:val="000000"/>
          <w:sz w:val="28"/>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отраслей, демографических, природных процессов и процессов взаимодействия природы и общества;</w:t>
      </w:r>
    </w:p>
    <w:p>
      <w:pPr>
        <w:pStyle w:val="Normal"/>
        <w:spacing w:lineRule="exact" w:line="264" w:before="0" w:after="0"/>
        <w:ind w:firstLine="600"/>
        <w:jc w:val="both"/>
        <w:rPr/>
      </w:pPr>
      <w:r>
        <w:rPr>
          <w:rFonts w:ascii="Times New Roman" w:hAnsi="Times New Roman"/>
          <w:b w:val="false"/>
          <w:i w:val="false"/>
          <w:color w:val="000000"/>
          <w:sz w:val="28"/>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pPr>
        <w:pStyle w:val="Normal"/>
        <w:spacing w:lineRule="exact" w:line="264" w:before="0" w:after="0"/>
        <w:ind w:firstLine="600"/>
        <w:jc w:val="both"/>
        <w:rPr/>
      </w:pPr>
      <w:r>
        <w:rPr>
          <w:rFonts w:ascii="Times New Roman" w:hAnsi="Times New Roman"/>
          <w:b w:val="false"/>
          <w:i w:val="false"/>
          <w:color w:val="000000"/>
          <w:sz w:val="28"/>
        </w:rPr>
        <w:t>включения новых активных видов деятельности, соответствующих целям изучения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pPr>
        <w:pStyle w:val="Normal"/>
        <w:spacing w:lineRule="exact" w:line="264" w:before="0" w:after="0"/>
        <w:ind w:firstLine="600"/>
        <w:jc w:val="both"/>
        <w:rPr/>
      </w:pPr>
      <w:r>
        <w:rPr>
          <w:rFonts w:ascii="Times New Roman" w:hAnsi="Times New Roman"/>
          <w:b w:val="false"/>
          <w:i w:val="false"/>
          <w:color w:val="000000"/>
          <w:sz w:val="28"/>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pPr>
        <w:pStyle w:val="Normal"/>
        <w:spacing w:lineRule="exact" w:line="264" w:before="0" w:after="0"/>
        <w:ind w:firstLine="600"/>
        <w:jc w:val="both"/>
        <w:rPr/>
      </w:pPr>
      <w:r>
        <w:rPr>
          <w:rFonts w:ascii="Times New Roman" w:hAnsi="Times New Roman"/>
          <w:b/>
          <w:i w:val="false"/>
          <w:color w:val="000000"/>
          <w:sz w:val="28"/>
        </w:rPr>
        <w:t xml:space="preserve">Цели </w:t>
      </w:r>
      <w:r>
        <w:rPr>
          <w:rFonts w:ascii="Times New Roman" w:hAnsi="Times New Roman"/>
          <w:b w:val="false"/>
          <w:i w:val="false"/>
          <w:color w:val="000000"/>
          <w:sz w:val="28"/>
        </w:rPr>
        <w:t>изучения географии на углублённом уровне на уровне среднего общего образования направлены на:</w:t>
      </w:r>
    </w:p>
    <w:p>
      <w:pPr>
        <w:pStyle w:val="Normal"/>
        <w:spacing w:lineRule="exact" w:line="264" w:before="0" w:after="0"/>
        <w:ind w:firstLine="600"/>
        <w:jc w:val="both"/>
        <w:rPr/>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 с ролью России как составной части мирового сообщества;</w:t>
      </w:r>
    </w:p>
    <w:p>
      <w:pPr>
        <w:pStyle w:val="Normal"/>
        <w:spacing w:lineRule="exact" w:line="264" w:before="0" w:after="0"/>
        <w:ind w:firstLine="600"/>
        <w:jc w:val="both"/>
        <w:rPr/>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pPr>
        <w:pStyle w:val="Normal"/>
        <w:spacing w:lineRule="exact" w:line="264" w:before="0" w:after="0"/>
        <w:ind w:firstLine="600"/>
        <w:jc w:val="both"/>
        <w:rPr/>
      </w:pPr>
      <w:r>
        <w:rPr>
          <w:rFonts w:ascii="Times New Roman" w:hAnsi="Times New Roman"/>
          <w:b w:val="false"/>
          <w:i w:val="false"/>
          <w:color w:val="000000"/>
          <w:sz w:val="28"/>
        </w:rPr>
        <w:t>3) формирование в завершённом виде основ географической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pPr>
        <w:pStyle w:val="Normal"/>
        <w:spacing w:lineRule="exact" w:line="264" w:before="0" w:after="0"/>
        <w:ind w:firstLine="600"/>
        <w:jc w:val="both"/>
        <w:rPr/>
      </w:pPr>
      <w:r>
        <w:rPr>
          <w:rFonts w:ascii="Times New Roman" w:hAnsi="Times New Roman"/>
          <w:b w:val="false"/>
          <w:i w:val="false"/>
          <w:color w:val="000000"/>
          <w:sz w:val="28"/>
        </w:rPr>
        <w:t>5) формирование системы географических знаний и умений, необходимых для решения проблем различной сложности в повседневной 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pPr>
        <w:pStyle w:val="Normal"/>
        <w:spacing w:lineRule="exact" w:line="264" w:before="0" w:after="0"/>
        <w:ind w:firstLine="600"/>
        <w:jc w:val="both"/>
        <w:rPr/>
      </w:pPr>
      <w:r>
        <w:rPr>
          <w:rFonts w:ascii="Times New Roman" w:hAnsi="Times New Roman"/>
          <w:b w:val="false"/>
          <w:i w:val="false"/>
          <w:color w:val="000000"/>
          <w:sz w:val="28"/>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pPr>
        <w:pStyle w:val="Normal"/>
        <w:spacing w:lineRule="exact" w:line="264" w:before="0" w:after="0"/>
        <w:ind w:firstLine="600"/>
        <w:jc w:val="both"/>
        <w:rPr/>
      </w:pPr>
      <w:r>
        <w:rPr>
          <w:rFonts w:ascii="Times New Roman" w:hAnsi="Times New Roman"/>
          <w:b w:val="false"/>
          <w:i w:val="false"/>
          <w:color w:val="000000"/>
          <w:sz w:val="28"/>
        </w:rPr>
        <w:t>Реализация в программе указанных целей предусматривает повторение курса географии за курс основного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географии на углублённом уровне в 10–11 классах предусматривается в социально-экономическом профиле. </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w:t>
      </w:r>
      <w:bookmarkStart w:id="4" w:name="64f291db-a2ad-4e42-b982-e11f769a4f39"/>
      <w:r>
        <w:rPr>
          <w:rFonts w:ascii="Times New Roman" w:hAnsi="Times New Roman"/>
          <w:b w:val="false"/>
          <w:i w:val="false"/>
          <w:color w:val="000000"/>
          <w:sz w:val="28"/>
        </w:rPr>
        <w:t>Общее число часов, рекомендованных для изучения географии на углубленном уровне, – 204 часа: в 10 классе – 102 часа (3 часа в неделю), в 11 классе – 102 часа (3 часа в неделю).</w:t>
      </w:r>
      <w:bookmarkEnd w:id="4"/>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val="false"/>
          <w:i w:val="false"/>
          <w:color w:val="000000"/>
          <w:sz w:val="28"/>
        </w:rPr>
        <w:t>​</w:t>
      </w:r>
      <w:bookmarkStart w:id="5" w:name="_Toc139840026"/>
      <w:bookmarkEnd w:id="5"/>
      <w:r>
        <w:rPr>
          <w:rFonts w:ascii="Times New Roman" w:hAnsi="Times New Roman"/>
          <w:b/>
          <w:i w:val="false"/>
          <w:color w:val="000000"/>
          <w:sz w:val="28"/>
        </w:rPr>
        <w:t>СОДЕРЖАНИЕ ОБУЧЕНИЯ</w:t>
      </w:r>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География в современном мире.</w:t>
      </w:r>
    </w:p>
    <w:p>
      <w:pPr>
        <w:pStyle w:val="Normal"/>
        <w:spacing w:lineRule="exact" w:line="264" w:before="0" w:after="0"/>
        <w:ind w:firstLine="600"/>
        <w:jc w:val="both"/>
        <w:rPr/>
      </w:pPr>
      <w:r>
        <w:rPr>
          <w:rFonts w:ascii="Times New Roman" w:hAnsi="Times New Roman"/>
          <w:b/>
          <w:i/>
          <w:color w:val="000000"/>
          <w:sz w:val="28"/>
        </w:rPr>
        <w:t>Тема 1. География как наука.</w:t>
      </w:r>
    </w:p>
    <w:p>
      <w:pPr>
        <w:pStyle w:val="Normal"/>
        <w:spacing w:lineRule="exact" w:line="264" w:before="0" w:after="0"/>
        <w:ind w:firstLine="600"/>
        <w:jc w:val="both"/>
        <w:rPr/>
      </w:pPr>
      <w:r>
        <w:rPr>
          <w:rFonts w:ascii="Times New Roman" w:hAnsi="Times New Roman"/>
          <w:b w:val="false"/>
          <w:i w:val="false"/>
          <w:color w:val="000000"/>
          <w:sz w:val="28"/>
        </w:rPr>
        <w:t>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решении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pPr>
        <w:pStyle w:val="Normal"/>
        <w:spacing w:lineRule="exact" w:line="264" w:before="0" w:after="0"/>
        <w:ind w:firstLine="600"/>
        <w:jc w:val="both"/>
        <w:rPr/>
      </w:pPr>
      <w:r>
        <w:rPr>
          <w:rFonts w:ascii="Times New Roman" w:hAnsi="Times New Roman"/>
          <w:b w:val="false"/>
          <w:i w:val="false"/>
          <w:color w:val="000000"/>
          <w:sz w:val="28"/>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pPr>
        <w:pStyle w:val="Normal"/>
        <w:spacing w:lineRule="exact" w:line="264" w:before="0" w:after="0"/>
        <w:ind w:firstLine="600"/>
        <w:jc w:val="both"/>
        <w:rPr/>
      </w:pPr>
      <w:r>
        <w:rPr>
          <w:rFonts w:ascii="Times New Roman" w:hAnsi="Times New Roman"/>
          <w:b w:val="false"/>
          <w:i w:val="false"/>
          <w:color w:val="000000"/>
          <w:sz w:val="28"/>
        </w:rPr>
        <w:t>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повседневной жизни.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Групповая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pPr>
        <w:pStyle w:val="Normal"/>
        <w:spacing w:lineRule="exact" w:line="264" w:before="0" w:after="0"/>
        <w:ind w:firstLine="600"/>
        <w:jc w:val="both"/>
        <w:rPr/>
      </w:pPr>
      <w:r>
        <w:rPr>
          <w:rFonts w:ascii="Times New Roman" w:hAnsi="Times New Roman"/>
          <w:b w:val="false"/>
          <w:i w:val="false"/>
          <w:color w:val="000000"/>
          <w:sz w:val="28"/>
        </w:rPr>
        <w:t>2) Контент-анализ новостных ресурсов в СМИ. Определение масштаба географического охвата публикации (глобальный,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pPr>
        <w:pStyle w:val="Normal"/>
        <w:spacing w:lineRule="exact" w:line="264" w:before="0" w:after="0"/>
        <w:ind w:firstLine="600"/>
        <w:jc w:val="both"/>
        <w:rPr/>
      </w:pPr>
      <w:r>
        <w:rPr>
          <w:rFonts w:ascii="Times New Roman" w:hAnsi="Times New Roman"/>
          <w:b/>
          <w:i/>
          <w:color w:val="000000"/>
          <w:sz w:val="28"/>
        </w:rPr>
        <w:t>Тема 2. Картографический метод исследования в географии.</w:t>
      </w:r>
    </w:p>
    <w:p>
      <w:pPr>
        <w:pStyle w:val="Normal"/>
        <w:spacing w:lineRule="exact" w:line="264" w:before="0" w:after="0"/>
        <w:ind w:firstLine="600"/>
        <w:jc w:val="both"/>
        <w:rPr/>
      </w:pPr>
      <w:r>
        <w:rPr>
          <w:rFonts w:ascii="Times New Roman" w:hAnsi="Times New Roman"/>
          <w:b w:val="false"/>
          <w:i w:val="false"/>
          <w:color w:val="000000"/>
          <w:sz w:val="28"/>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 xml:space="preserve">1) Определение количественных и качественных показателей с помощью простейших ГИС. </w:t>
      </w:r>
    </w:p>
    <w:p>
      <w:pPr>
        <w:pStyle w:val="Normal"/>
        <w:spacing w:lineRule="exact" w:line="264" w:before="0" w:after="0"/>
        <w:ind w:firstLine="600"/>
        <w:jc w:val="both"/>
        <w:rPr/>
      </w:pPr>
      <w:r>
        <w:rPr>
          <w:rFonts w:ascii="Times New Roman" w:hAnsi="Times New Roman"/>
          <w:b/>
          <w:i/>
          <w:color w:val="000000"/>
          <w:sz w:val="28"/>
        </w:rPr>
        <w:t>Тема 3. Районирование как метод географических исследований.</w:t>
      </w:r>
    </w:p>
    <w:p>
      <w:pPr>
        <w:pStyle w:val="Normal"/>
        <w:spacing w:lineRule="exact" w:line="264" w:before="0" w:after="0"/>
        <w:ind w:firstLine="600"/>
        <w:jc w:val="both"/>
        <w:rPr/>
      </w:pPr>
      <w:r>
        <w:rPr>
          <w:rFonts w:ascii="Times New Roman" w:hAnsi="Times New Roman"/>
          <w:b w:val="false"/>
          <w:i w:val="false"/>
          <w:color w:val="000000"/>
          <w:sz w:val="28"/>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pPr>
        <w:pStyle w:val="Normal"/>
        <w:spacing w:lineRule="exact" w:line="264" w:before="0" w:after="0"/>
        <w:ind w:firstLine="600"/>
        <w:jc w:val="both"/>
        <w:rPr/>
      </w:pPr>
      <w:r>
        <w:rPr>
          <w:rFonts w:ascii="Times New Roman" w:hAnsi="Times New Roman"/>
          <w:b w:val="false"/>
          <w:i w:val="false"/>
          <w:color w:val="000000"/>
          <w:sz w:val="28"/>
        </w:rPr>
        <w:t>Природно-антропогенные комплексы. Природно-антропогенные комплексы разного ранга.</w:t>
      </w:r>
      <w:r>
        <w:rPr>
          <w:rFonts w:ascii="Times New Roman" w:hAnsi="Times New Roman"/>
          <w:b w:val="false"/>
          <w:i/>
          <w:color w:val="000000"/>
          <w:sz w:val="28"/>
        </w:rPr>
        <w:t xml:space="preserve"> </w:t>
      </w:r>
      <w:r>
        <w:rPr>
          <w:rFonts w:ascii="Times New Roman" w:hAnsi="Times New Roman"/>
          <w:b w:val="false"/>
          <w:i w:val="false"/>
          <w:color w:val="000000"/>
          <w:sz w:val="28"/>
        </w:rPr>
        <w:t>Группировка природных комплексов по размерам и сложности организации.</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Региональные исследования в географии. Регионалистика. Культурно-исторические регионы мира. Многообразие подходов к выделению культурно-исторических регионов мира.</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
    <w:p>
      <w:pPr>
        <w:pStyle w:val="Normal"/>
        <w:spacing w:lineRule="exact" w:line="264" w:before="0" w:after="0"/>
        <w:ind w:firstLine="600"/>
        <w:jc w:val="both"/>
        <w:rPr/>
      </w:pPr>
      <w:r>
        <w:rPr>
          <w:rFonts w:ascii="Times New Roman" w:hAnsi="Times New Roman"/>
          <w:b/>
          <w:i/>
          <w:color w:val="000000"/>
          <w:sz w:val="28"/>
        </w:rPr>
        <w:t>Тема 4. Географическая экспертиза и мониторинг.</w:t>
      </w:r>
    </w:p>
    <w:p>
      <w:pPr>
        <w:pStyle w:val="Normal"/>
        <w:spacing w:lineRule="exact" w:line="264" w:before="0" w:after="0"/>
        <w:ind w:firstLine="600"/>
        <w:jc w:val="both"/>
        <w:rPr/>
      </w:pPr>
      <w:r>
        <w:rPr>
          <w:rFonts w:ascii="Times New Roman" w:hAnsi="Times New Roman"/>
          <w:b w:val="false"/>
          <w:i w:val="false"/>
          <w:color w:val="000000"/>
          <w:sz w:val="28"/>
        </w:rPr>
        <w:t>Географическая и экологическая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pPr>
        <w:pStyle w:val="Normal"/>
        <w:spacing w:lineRule="exact" w:line="264" w:before="0" w:after="0"/>
        <w:ind w:left="120" w:hanging="0"/>
        <w:jc w:val="both"/>
        <w:rPr/>
      </w:pPr>
      <w:r>
        <w:rPr>
          <w:rFonts w:ascii="Times New Roman" w:hAnsi="Times New Roman"/>
          <w:b/>
          <w:i w:val="false"/>
          <w:color w:val="000000"/>
          <w:sz w:val="28"/>
        </w:rPr>
        <w:t>Раздел 2. Глобальные проблемы мирового развития.</w:t>
      </w:r>
    </w:p>
    <w:p>
      <w:pPr>
        <w:pStyle w:val="Normal"/>
        <w:spacing w:lineRule="exact" w:line="264" w:before="0" w:after="0"/>
        <w:ind w:firstLine="600"/>
        <w:jc w:val="both"/>
        <w:rPr/>
      </w:pPr>
      <w:r>
        <w:rPr>
          <w:rFonts w:ascii="Times New Roman" w:hAnsi="Times New Roman"/>
          <w:b/>
          <w:i/>
          <w:color w:val="000000"/>
          <w:sz w:val="28"/>
        </w:rPr>
        <w:t>Тема 1. Понятие о глобальных проблемах.</w:t>
      </w:r>
    </w:p>
    <w:p>
      <w:pPr>
        <w:pStyle w:val="Normal"/>
        <w:spacing w:lineRule="exact" w:line="264" w:before="0" w:after="0"/>
        <w:ind w:firstLine="600"/>
        <w:jc w:val="both"/>
        <w:rPr/>
      </w:pPr>
      <w:r>
        <w:rPr>
          <w:rFonts w:ascii="Times New Roman" w:hAnsi="Times New Roman"/>
          <w:b w:val="false"/>
          <w:i w:val="false"/>
          <w:color w:val="000000"/>
          <w:sz w:val="28"/>
        </w:rPr>
        <w:t>Понятие «глобальная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pPr>
        <w:pStyle w:val="Normal"/>
        <w:spacing w:lineRule="exact" w:line="264" w:before="0" w:after="0"/>
        <w:ind w:firstLine="600"/>
        <w:jc w:val="both"/>
        <w:rPr/>
      </w:pPr>
      <w:r>
        <w:rPr>
          <w:rFonts w:ascii="Times New Roman" w:hAnsi="Times New Roman"/>
          <w:b/>
          <w:i/>
          <w:color w:val="000000"/>
          <w:sz w:val="28"/>
        </w:rPr>
        <w:t>Тема 2. Концепция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 xml:space="preserve">Географический прогноз. Многообразие прогнозов развития человечества. </w:t>
      </w:r>
    </w:p>
    <w:p>
      <w:pPr>
        <w:pStyle w:val="Normal"/>
        <w:spacing w:lineRule="exact" w:line="264" w:before="0" w:after="0"/>
        <w:ind w:firstLine="600"/>
        <w:jc w:val="both"/>
        <w:rPr/>
      </w:pPr>
      <w:r>
        <w:rPr>
          <w:rFonts w:ascii="Times New Roman" w:hAnsi="Times New Roman"/>
          <w:b w:val="false"/>
          <w:i w:val="false"/>
          <w:color w:val="000000"/>
          <w:sz w:val="28"/>
        </w:rPr>
        <w:t>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устойчивого развития человечества.</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Национальные проекты и перспективы устойчивого развития для России.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Контент-анализ текста: «Преобразование нашего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pPr>
        <w:pStyle w:val="Normal"/>
        <w:spacing w:lineRule="exact" w:line="264" w:before="0" w:after="0"/>
        <w:ind w:firstLine="600"/>
        <w:jc w:val="both"/>
        <w:rPr/>
      </w:pPr>
      <w:r>
        <w:rPr>
          <w:rFonts w:ascii="Times New Roman" w:hAnsi="Times New Roman"/>
          <w:b w:val="false"/>
          <w:i w:val="false"/>
          <w:color w:val="000000"/>
          <w:sz w:val="28"/>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pPr>
        <w:pStyle w:val="Normal"/>
        <w:spacing w:lineRule="exact" w:line="264" w:before="0" w:after="0"/>
        <w:ind w:left="120" w:hanging="0"/>
        <w:jc w:val="both"/>
        <w:rPr/>
      </w:pPr>
      <w:r>
        <w:rPr>
          <w:rFonts w:ascii="Times New Roman" w:hAnsi="Times New Roman"/>
          <w:b/>
          <w:i w:val="false"/>
          <w:color w:val="000000"/>
          <w:sz w:val="28"/>
        </w:rPr>
        <w:t>Раздел 3. Геополитические проблемы современного мира.</w:t>
      </w:r>
    </w:p>
    <w:p>
      <w:pPr>
        <w:pStyle w:val="Normal"/>
        <w:spacing w:lineRule="exact" w:line="264" w:before="0" w:after="0"/>
        <w:ind w:firstLine="600"/>
        <w:jc w:val="both"/>
        <w:rPr/>
      </w:pPr>
      <w:r>
        <w:rPr>
          <w:rFonts w:ascii="Times New Roman" w:hAnsi="Times New Roman"/>
          <w:b/>
          <w:i/>
          <w:color w:val="000000"/>
          <w:sz w:val="28"/>
        </w:rPr>
        <w:t>Тема 1. Геополитическая структура мира.</w:t>
      </w:r>
    </w:p>
    <w:p>
      <w:pPr>
        <w:pStyle w:val="Normal"/>
        <w:spacing w:lineRule="exact" w:line="264" w:before="0" w:after="0"/>
        <w:ind w:firstLine="600"/>
        <w:jc w:val="both"/>
        <w:rPr/>
      </w:pPr>
      <w:r>
        <w:rPr>
          <w:rFonts w:ascii="Times New Roman" w:hAnsi="Times New Roman"/>
          <w:b w:val="false"/>
          <w:i w:val="false"/>
          <w:color w:val="000000"/>
          <w:sz w:val="28"/>
        </w:rPr>
        <w:t xml:space="preserve">Современная политическая карта мира и основные этапы её формирования. Виды изменений на политической карте (количественные и качественные). </w:t>
      </w:r>
    </w:p>
    <w:p>
      <w:pPr>
        <w:pStyle w:val="Normal"/>
        <w:spacing w:lineRule="exact" w:line="264" w:before="0" w:after="0"/>
        <w:ind w:firstLine="600"/>
        <w:jc w:val="both"/>
        <w:rPr/>
      </w:pPr>
      <w:r>
        <w:rPr>
          <w:rFonts w:ascii="Times New Roman" w:hAnsi="Times New Roman"/>
          <w:b w:val="false"/>
          <w:i w:val="false"/>
          <w:color w:val="000000"/>
          <w:sz w:val="28"/>
        </w:rPr>
        <w:t xml:space="preserve">Политико-географическое и геополитическое положение. Место России на политической карте. </w:t>
      </w:r>
    </w:p>
    <w:p>
      <w:pPr>
        <w:pStyle w:val="Normal"/>
        <w:spacing w:lineRule="exact" w:line="264" w:before="0" w:after="0"/>
        <w:ind w:firstLine="600"/>
        <w:jc w:val="both"/>
        <w:rPr/>
      </w:pPr>
      <w:r>
        <w:rPr>
          <w:rFonts w:ascii="Times New Roman" w:hAnsi="Times New Roman"/>
          <w:b w:val="false"/>
          <w:i w:val="false"/>
          <w:color w:val="000000"/>
          <w:sz w:val="28"/>
        </w:rPr>
        <w:t>Проблемы перехода от моноцентрической к полицентрической модели мироустройства. Геополитические регионы мира.</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pPr>
        <w:pStyle w:val="Normal"/>
        <w:spacing w:lineRule="exact" w:line="264" w:before="0" w:after="0"/>
        <w:ind w:firstLine="600"/>
        <w:jc w:val="both"/>
        <w:rPr/>
      </w:pPr>
      <w:r>
        <w:rPr>
          <w:rFonts w:ascii="Times New Roman" w:hAnsi="Times New Roman"/>
          <w:b/>
          <w:i/>
          <w:color w:val="000000"/>
          <w:sz w:val="28"/>
        </w:rPr>
        <w:t>Тема 2. География форм государственного устройства.</w:t>
      </w:r>
    </w:p>
    <w:p>
      <w:pPr>
        <w:pStyle w:val="Normal"/>
        <w:spacing w:lineRule="exact" w:line="264" w:before="0" w:after="0"/>
        <w:ind w:firstLine="600"/>
        <w:jc w:val="both"/>
        <w:rPr/>
      </w:pPr>
      <w:r>
        <w:rPr>
          <w:rFonts w:ascii="Times New Roman" w:hAnsi="Times New Roman"/>
          <w:b w:val="false"/>
          <w:i w:val="false"/>
          <w:color w:val="000000"/>
          <w:sz w:val="28"/>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Выполнение задания на контурной карте по отражению размещения монархий и федераций.</w:t>
      </w:r>
    </w:p>
    <w:p>
      <w:pPr>
        <w:pStyle w:val="Normal"/>
        <w:spacing w:lineRule="exact" w:line="264" w:before="0" w:after="0"/>
        <w:ind w:firstLine="600"/>
        <w:jc w:val="both"/>
        <w:rPr/>
      </w:pPr>
      <w:r>
        <w:rPr>
          <w:rFonts w:ascii="Times New Roman" w:hAnsi="Times New Roman"/>
          <w:b/>
          <w:i/>
          <w:color w:val="000000"/>
          <w:sz w:val="28"/>
        </w:rPr>
        <w:t>Тема 3. Глобальная проблема роста вооружений.</w:t>
      </w:r>
    </w:p>
    <w:p>
      <w:pPr>
        <w:pStyle w:val="Normal"/>
        <w:spacing w:lineRule="exact" w:line="264" w:before="0" w:after="0"/>
        <w:ind w:firstLine="600"/>
        <w:jc w:val="both"/>
        <w:rPr/>
      </w:pPr>
      <w:r>
        <w:rPr>
          <w:rFonts w:ascii="Times New Roman" w:hAnsi="Times New Roman"/>
          <w:b w:val="false"/>
          <w:i w:val="false"/>
          <w:color w:val="000000"/>
          <w:sz w:val="28"/>
        </w:rPr>
        <w:t>Гонка вооружений в современном мире – результат политической нестабильности мировой системы государств. Рост военных расходов в странах мира как экономическая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Составление таблицы «Страны «ядерного клуба» на основе использования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4. Государственные границы.</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конфигурации территории государств, обособленные части государственной территории (анклавы, эксклавы, полуанклавы, полуэксклавы).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pPr>
        <w:pStyle w:val="Normal"/>
        <w:spacing w:lineRule="exact" w:line="264" w:before="0" w:after="0"/>
        <w:ind w:firstLine="600"/>
        <w:jc w:val="both"/>
        <w:rPr/>
      </w:pPr>
      <w:r>
        <w:rPr>
          <w:rFonts w:ascii="Times New Roman" w:hAnsi="Times New Roman"/>
          <w:b w:val="false"/>
          <w:i w:val="false"/>
          <w:color w:val="000000"/>
          <w:sz w:val="28"/>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5. Территориальные конфликты в современном мире.</w:t>
      </w:r>
    </w:p>
    <w:p>
      <w:pPr>
        <w:pStyle w:val="Normal"/>
        <w:spacing w:lineRule="exact" w:line="264" w:before="0" w:after="0"/>
        <w:ind w:firstLine="600"/>
        <w:jc w:val="both"/>
        <w:rPr/>
      </w:pPr>
      <w:r>
        <w:rPr>
          <w:rFonts w:ascii="Times New Roman" w:hAnsi="Times New Roman"/>
          <w:b w:val="false"/>
          <w:i w:val="false"/>
          <w:color w:val="000000"/>
          <w:sz w:val="28"/>
        </w:rPr>
        <w:t xml:space="preserve">Конфликтогенные факторы и их географическое распространение. Пространственное размещение зон конфликтов на планетарном уровне. География центров политической нестабильности. Глобальный этнический кризис и его причины. Этноконфессиональные конфликты как один из видов территориальных конфликтов. Роль ООН и других международных организаций в урегулировании конфликтов.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6. Глобальная проблема международного терроризма.</w:t>
      </w:r>
    </w:p>
    <w:p>
      <w:pPr>
        <w:pStyle w:val="Normal"/>
        <w:spacing w:lineRule="exact" w:line="264" w:before="0" w:after="0"/>
        <w:ind w:firstLine="600"/>
        <w:jc w:val="both"/>
        <w:rPr/>
      </w:pPr>
      <w:r>
        <w:rPr>
          <w:rFonts w:ascii="Times New Roman" w:hAnsi="Times New Roman"/>
          <w:b w:val="false"/>
          <w:i w:val="false"/>
          <w:color w:val="000000"/>
          <w:sz w:val="28"/>
        </w:rPr>
        <w:t>Терроризм как фактор напряжённости современной политической жизни. Рост террористической активности на рубеже ХХ–ХХI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w:t>
      </w:r>
      <w:r>
        <w:rPr>
          <w:rFonts w:ascii="Times New Roman" w:hAnsi="Times New Roman"/>
          <w:b w:val="false"/>
          <w:i/>
          <w:color w:val="000000"/>
          <w:sz w:val="28"/>
        </w:rPr>
        <w:t xml:space="preserve"> </w:t>
      </w:r>
      <w:r>
        <w:rPr>
          <w:rFonts w:ascii="Times New Roman" w:hAnsi="Times New Roman"/>
          <w:b w:val="false"/>
          <w:i w:val="false"/>
          <w:color w:val="000000"/>
          <w:sz w:val="28"/>
        </w:rPr>
        <w:t>Сотрудничество стран мира в борьбе с международным терроризмом и экстремизмом.</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Анализ факторов формирования террористической угрозы в странах различных типов (по выбору учителя) на основе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7. Россия в мировой системе международных отношений.</w:t>
      </w:r>
    </w:p>
    <w:p>
      <w:pPr>
        <w:pStyle w:val="Normal"/>
        <w:spacing w:lineRule="exact" w:line="264" w:before="0" w:after="0"/>
        <w:ind w:firstLine="600"/>
        <w:jc w:val="both"/>
        <w:rPr/>
      </w:pPr>
      <w:r>
        <w:rPr>
          <w:rFonts w:ascii="Times New Roman" w:hAnsi="Times New Roman"/>
          <w:b w:val="false"/>
          <w:i w:val="false"/>
          <w:color w:val="000000"/>
          <w:sz w:val="28"/>
        </w:rPr>
        <w:t>Геополитическое положение современной России, его изменения на различных исторических этапах.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внешнеэкономических и внешнеполитических задач развития России.</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Составление схемы «Роль России в системе международных отношений» на основе использования источников информации.</w:t>
      </w:r>
    </w:p>
    <w:p>
      <w:pPr>
        <w:pStyle w:val="Normal"/>
        <w:spacing w:lineRule="exact" w:line="264" w:before="0" w:after="0"/>
        <w:ind w:left="120" w:hanging="0"/>
        <w:jc w:val="both"/>
        <w:rPr/>
      </w:pPr>
      <w:r>
        <w:rPr>
          <w:rFonts w:ascii="Times New Roman" w:hAnsi="Times New Roman"/>
          <w:b/>
          <w:i w:val="false"/>
          <w:color w:val="000000"/>
          <w:sz w:val="28"/>
        </w:rPr>
        <w:t>Раздел 4. Географическая среда как сфера взаимодействия общества и природы.</w:t>
      </w:r>
    </w:p>
    <w:p>
      <w:pPr>
        <w:pStyle w:val="Normal"/>
        <w:spacing w:lineRule="exact" w:line="264" w:before="0" w:after="0"/>
        <w:ind w:firstLine="600"/>
        <w:jc w:val="both"/>
        <w:rPr/>
      </w:pPr>
      <w:r>
        <w:rPr>
          <w:rFonts w:ascii="Times New Roman" w:hAnsi="Times New Roman"/>
          <w:b/>
          <w:i/>
          <w:color w:val="000000"/>
          <w:sz w:val="28"/>
        </w:rPr>
        <w:t>Тема 1. Роль географической среды в жизни общества.</w:t>
      </w:r>
    </w:p>
    <w:p>
      <w:pPr>
        <w:pStyle w:val="Normal"/>
        <w:spacing w:lineRule="exact" w:line="264" w:before="0" w:after="0"/>
        <w:ind w:firstLine="600"/>
        <w:jc w:val="both"/>
        <w:rPr/>
      </w:pPr>
      <w:r>
        <w:rPr>
          <w:rFonts w:ascii="Times New Roman" w:hAnsi="Times New Roman"/>
          <w:b w:val="false"/>
          <w:i w:val="false"/>
          <w:color w:val="000000"/>
          <w:sz w:val="28"/>
        </w:rPr>
        <w:t xml:space="preserve">Понятия «природа», «географическая среда», «окружающая среда». Природная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pPr>
        <w:pStyle w:val="Normal"/>
        <w:spacing w:lineRule="exact" w:line="264" w:before="0" w:after="0"/>
        <w:ind w:firstLine="600"/>
        <w:jc w:val="both"/>
        <w:rPr/>
      </w:pPr>
      <w:r>
        <w:rPr>
          <w:rFonts w:ascii="Times New Roman" w:hAnsi="Times New Roman"/>
          <w:b w:val="false"/>
          <w:i w:val="false"/>
          <w:color w:val="000000"/>
          <w:sz w:val="28"/>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2. Природные условия и ресурсы. Природопользование.</w:t>
      </w:r>
    </w:p>
    <w:p>
      <w:pPr>
        <w:pStyle w:val="Normal"/>
        <w:spacing w:lineRule="exact" w:line="264" w:before="0" w:after="0"/>
        <w:ind w:firstLine="600"/>
        <w:jc w:val="both"/>
        <w:rPr/>
      </w:pPr>
      <w:r>
        <w:rPr>
          <w:rFonts w:ascii="Times New Roman" w:hAnsi="Times New Roman"/>
          <w:b w:val="false"/>
          <w:i w:val="false"/>
          <w:color w:val="000000"/>
          <w:sz w:val="28"/>
        </w:rPr>
        <w:t>Понятие о природных ресурсах. Классификация природных ресурсов. Изменение значения отдельных видов природных ресурсов на различных исторических этапах. Ресурсообеспеченность. Природно-ресурсный потенциал России и его составные части. Проблемы рационального использования природных ресурсов России.</w:t>
      </w:r>
    </w:p>
    <w:p>
      <w:pPr>
        <w:pStyle w:val="Normal"/>
        <w:spacing w:lineRule="exact" w:line="264" w:before="0" w:after="0"/>
        <w:ind w:firstLine="600"/>
        <w:jc w:val="both"/>
        <w:rPr/>
      </w:pPr>
      <w:r>
        <w:rPr>
          <w:rFonts w:ascii="Times New Roman" w:hAnsi="Times New Roman"/>
          <w:b w:val="false"/>
          <w:i w:val="false"/>
          <w:color w:val="000000"/>
          <w:sz w:val="28"/>
        </w:rPr>
        <w:t>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как о факторах экономического развития.</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r>
        <w:rPr>
          <w:rFonts w:ascii="Times New Roman" w:hAnsi="Times New Roman"/>
          <w:b/>
          <w:i/>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Определение и объяснение динамики изменения ресурсообеспеченности стран и регионов различными видами природных ресурсов с использованием различных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2) Оценка природно-ресурсного потенциала и природных условий для развития экономики России на основе источников географической информации.</w:t>
      </w:r>
    </w:p>
    <w:p>
      <w:pPr>
        <w:pStyle w:val="Normal"/>
        <w:spacing w:lineRule="exact" w:line="264" w:before="0" w:after="0"/>
        <w:ind w:firstLine="600"/>
        <w:jc w:val="both"/>
        <w:rPr/>
      </w:pPr>
      <w:r>
        <w:rPr>
          <w:rFonts w:ascii="Times New Roman" w:hAnsi="Times New Roman"/>
          <w:b/>
          <w:i/>
          <w:color w:val="000000"/>
          <w:sz w:val="28"/>
        </w:rPr>
        <w:t>Тема 3. Формирование земной коры и минеральные ресурсы.</w:t>
      </w:r>
    </w:p>
    <w:p>
      <w:pPr>
        <w:pStyle w:val="Normal"/>
        <w:spacing w:lineRule="exact" w:line="264" w:before="0" w:after="0"/>
        <w:ind w:firstLine="600"/>
        <w:jc w:val="both"/>
        <w:rPr/>
      </w:pPr>
      <w:r>
        <w:rPr>
          <w:rFonts w:ascii="Times New Roman" w:hAnsi="Times New Roman"/>
          <w:b w:val="false"/>
          <w:i w:val="false"/>
          <w:color w:val="000000"/>
          <w:sz w:val="28"/>
        </w:rPr>
        <w:t>Развитие земной коры во времени. Геологическая хронология. Этапы геологической истории земной коры. Тектоника литосферных плит (А. Вегенер).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рельефообразования. Антропогенный рельеф. Рельеф как условие развития экономики. Воздействие хозяйственной деятельности на литосферу, его последствия</w:t>
      </w:r>
      <w:r>
        <w:rPr>
          <w:rFonts w:ascii="Times New Roman" w:hAnsi="Times New Roman"/>
          <w:b w:val="false"/>
          <w:i/>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Глобальная проблема исчерпания минеральных ресурсов. Пути решения сырьевой проблемы. Проблема сохранения невозобновимых ресурсов.</w:t>
      </w:r>
    </w:p>
    <w:p>
      <w:pPr>
        <w:pStyle w:val="Normal"/>
        <w:spacing w:lineRule="exact" w:line="264" w:before="0" w:after="0"/>
        <w:ind w:firstLine="600"/>
        <w:jc w:val="both"/>
        <w:rPr/>
      </w:pPr>
      <w:r>
        <w:rPr>
          <w:rFonts w:ascii="Times New Roman" w:hAnsi="Times New Roman"/>
          <w:b w:val="false"/>
          <w:i w:val="false"/>
          <w:color w:val="000000"/>
          <w:sz w:val="28"/>
        </w:rPr>
        <w:t>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топливных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pPr>
        <w:pStyle w:val="Normal"/>
        <w:spacing w:lineRule="exact" w:line="264" w:before="0" w:after="0"/>
        <w:ind w:firstLine="600"/>
        <w:jc w:val="both"/>
        <w:rPr/>
      </w:pPr>
      <w:r>
        <w:rPr>
          <w:rFonts w:ascii="Times New Roman" w:hAnsi="Times New Roman"/>
          <w:b w:val="false"/>
          <w:i w:val="false"/>
          <w:color w:val="000000"/>
          <w:sz w:val="28"/>
        </w:rPr>
        <w:t xml:space="preserve">Глобальная энергетическая проблема и основные пути её решения в странах различных типов (энергоизбыточные и энергодефицитные). </w:t>
      </w:r>
    </w:p>
    <w:p>
      <w:pPr>
        <w:pStyle w:val="Normal"/>
        <w:spacing w:lineRule="exact" w:line="264" w:before="0" w:after="0"/>
        <w:ind w:firstLine="600"/>
        <w:jc w:val="both"/>
        <w:rPr/>
      </w:pPr>
      <w:r>
        <w:rPr>
          <w:rFonts w:ascii="Times New Roman" w:hAnsi="Times New Roman"/>
          <w:b w:val="false"/>
          <w:i w:val="false"/>
          <w:color w:val="000000"/>
          <w:sz w:val="28"/>
        </w:rPr>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Выполнение заданий на контурной карте по отображению основных регионов распространения минерального сырья.</w:t>
      </w:r>
    </w:p>
    <w:p>
      <w:pPr>
        <w:pStyle w:val="Normal"/>
        <w:spacing w:lineRule="exact" w:line="264" w:before="0" w:after="0"/>
        <w:ind w:firstLine="600"/>
        <w:jc w:val="both"/>
        <w:rPr/>
      </w:pPr>
      <w:r>
        <w:rPr>
          <w:rFonts w:ascii="Times New Roman" w:hAnsi="Times New Roman"/>
          <w:b w:val="false"/>
          <w:i w:val="false"/>
          <w:color w:val="000000"/>
          <w:sz w:val="28"/>
        </w:rPr>
        <w:t>2)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 (по выбору учителя).</w:t>
      </w:r>
    </w:p>
    <w:p>
      <w:pPr>
        <w:pStyle w:val="Normal"/>
        <w:spacing w:lineRule="exact" w:line="264" w:before="0" w:after="0"/>
        <w:ind w:firstLine="600"/>
        <w:jc w:val="both"/>
        <w:rPr/>
      </w:pPr>
      <w:r>
        <w:rPr>
          <w:rFonts w:ascii="Times New Roman" w:hAnsi="Times New Roman"/>
          <w:b w:val="false"/>
          <w:i w:val="false"/>
          <w:color w:val="000000"/>
          <w:sz w:val="28"/>
        </w:rPr>
        <w:t>3) Расчёт обеспеченности различными видами топливных ресурсов отдельных регионов мира (по выбору учителя).</w:t>
      </w:r>
    </w:p>
    <w:p>
      <w:pPr>
        <w:pStyle w:val="Normal"/>
        <w:spacing w:lineRule="exact" w:line="264" w:before="0" w:after="0"/>
        <w:ind w:firstLine="600"/>
        <w:jc w:val="both"/>
        <w:rPr/>
      </w:pPr>
      <w:r>
        <w:rPr>
          <w:rFonts w:ascii="Times New Roman" w:hAnsi="Times New Roman"/>
          <w:b w:val="false"/>
          <w:i w:val="false"/>
          <w:color w:val="000000"/>
          <w:sz w:val="28"/>
        </w:rPr>
        <w:t>4) Подготовка презентации по перспективам развития альтернативной энергетики отдельных стран мира (по выбору учащихся).</w:t>
      </w:r>
    </w:p>
    <w:p>
      <w:pPr>
        <w:pStyle w:val="Normal"/>
        <w:spacing w:lineRule="exact" w:line="264" w:before="0" w:after="0"/>
        <w:ind w:firstLine="600"/>
        <w:jc w:val="both"/>
        <w:rPr/>
      </w:pPr>
      <w:r>
        <w:rPr>
          <w:rFonts w:ascii="Times New Roman" w:hAnsi="Times New Roman"/>
          <w:b/>
          <w:i w:val="false"/>
          <w:color w:val="000000"/>
          <w:sz w:val="28"/>
        </w:rPr>
        <w:t>Тема 4. Атмосфера и климат Земли. Агроклиматические ресурсы.</w:t>
      </w:r>
    </w:p>
    <w:p>
      <w:pPr>
        <w:pStyle w:val="Normal"/>
        <w:spacing w:lineRule="exact" w:line="264" w:before="0" w:after="0"/>
        <w:ind w:firstLine="600"/>
        <w:jc w:val="both"/>
        <w:rPr/>
      </w:pPr>
      <w:r>
        <w:rPr>
          <w:rFonts w:ascii="Times New Roman" w:hAnsi="Times New Roman"/>
          <w:b w:val="false"/>
          <w:i w:val="false"/>
          <w:color w:val="000000"/>
          <w:sz w:val="28"/>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pPr>
        <w:pStyle w:val="Normal"/>
        <w:spacing w:lineRule="exact" w:line="264" w:before="0" w:after="0"/>
        <w:ind w:firstLine="600"/>
        <w:jc w:val="both"/>
        <w:rPr/>
      </w:pPr>
      <w:r>
        <w:rPr>
          <w:rFonts w:ascii="Times New Roman" w:hAnsi="Times New Roman"/>
          <w:b w:val="false"/>
          <w:i w:val="false"/>
          <w:color w:val="000000"/>
          <w:sz w:val="28"/>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pPr>
        <w:pStyle w:val="Normal"/>
        <w:spacing w:lineRule="exact" w:line="264" w:before="0" w:after="0"/>
        <w:ind w:firstLine="600"/>
        <w:jc w:val="both"/>
        <w:rPr/>
      </w:pPr>
      <w:r>
        <w:rPr>
          <w:rFonts w:ascii="Times New Roman" w:hAnsi="Times New Roman"/>
          <w:b w:val="false"/>
          <w:i w:val="false"/>
          <w:color w:val="000000"/>
          <w:sz w:val="28"/>
        </w:rPr>
        <w:t xml:space="preserve">Основные факторы формирования климата. Роль климата в формировании природно-территориальных комплексов. Значение агроклиматических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pPr>
        <w:pStyle w:val="Normal"/>
        <w:spacing w:lineRule="exact" w:line="264" w:before="0" w:after="0"/>
        <w:ind w:firstLine="600"/>
        <w:jc w:val="both"/>
        <w:rPr/>
      </w:pPr>
      <w:r>
        <w:rPr>
          <w:rFonts w:ascii="Times New Roman" w:hAnsi="Times New Roman"/>
          <w:b w:val="false"/>
          <w:i w:val="false"/>
          <w:color w:val="000000"/>
          <w:sz w:val="28"/>
        </w:rPr>
        <w:t>Парниковый эффект, парниковые газы,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pPr>
        <w:pStyle w:val="Normal"/>
        <w:spacing w:lineRule="exact" w:line="264" w:before="0" w:after="0"/>
        <w:ind w:firstLine="600"/>
        <w:jc w:val="both"/>
        <w:rPr/>
      </w:pPr>
      <w:r>
        <w:rPr>
          <w:rFonts w:ascii="Times New Roman" w:hAnsi="Times New Roman"/>
          <w:b w:val="false"/>
          <w:i w:val="false"/>
          <w:color w:val="000000"/>
          <w:sz w:val="28"/>
        </w:rPr>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Объяснение распространения и направления движения тропических циклонов на основе использования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pPr>
        <w:pStyle w:val="Normal"/>
        <w:spacing w:lineRule="exact" w:line="264" w:before="0" w:after="0"/>
        <w:ind w:firstLine="600"/>
        <w:jc w:val="both"/>
        <w:rPr/>
      </w:pPr>
      <w:r>
        <w:rPr>
          <w:rFonts w:ascii="Times New Roman" w:hAnsi="Times New Roman"/>
          <w:b/>
          <w:i/>
          <w:color w:val="000000"/>
          <w:sz w:val="28"/>
        </w:rPr>
        <w:t>Тема 5. Гидросфера и водные ресурсы.</w:t>
      </w:r>
    </w:p>
    <w:p>
      <w:pPr>
        <w:pStyle w:val="Normal"/>
        <w:spacing w:lineRule="exact" w:line="264" w:before="0" w:after="0"/>
        <w:ind w:firstLine="600"/>
        <w:jc w:val="both"/>
        <w:rPr/>
      </w:pPr>
      <w:r>
        <w:rPr>
          <w:rFonts w:ascii="Times New Roman" w:hAnsi="Times New Roman"/>
          <w:b w:val="false"/>
          <w:i w:val="false"/>
          <w:color w:val="000000"/>
          <w:sz w:val="28"/>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хозяйственной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pPr>
        <w:pStyle w:val="Normal"/>
        <w:spacing w:lineRule="exact" w:line="264" w:before="0" w:after="0"/>
        <w:ind w:firstLine="600"/>
        <w:jc w:val="both"/>
        <w:rPr/>
      </w:pPr>
      <w:r>
        <w:rPr>
          <w:rFonts w:ascii="Times New Roman" w:hAnsi="Times New Roman"/>
          <w:b w:val="false"/>
          <w:i w:val="false"/>
          <w:color w:val="000000"/>
          <w:sz w:val="28"/>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современного оледенения. </w:t>
      </w:r>
    </w:p>
    <w:p>
      <w:pPr>
        <w:pStyle w:val="Normal"/>
        <w:spacing w:lineRule="exact" w:line="264" w:before="0" w:after="0"/>
        <w:ind w:firstLine="600"/>
        <w:jc w:val="both"/>
        <w:rPr/>
      </w:pPr>
      <w:r>
        <w:rPr>
          <w:rFonts w:ascii="Times New Roman" w:hAnsi="Times New Roman"/>
          <w:b w:val="false"/>
          <w:i w:val="false"/>
          <w:color w:val="000000"/>
          <w:sz w:val="28"/>
        </w:rPr>
        <w:t xml:space="preserve">Прогнозы сокращения площади ледников под влиянием изменений климата. </w:t>
      </w:r>
    </w:p>
    <w:p>
      <w:pPr>
        <w:pStyle w:val="Normal"/>
        <w:spacing w:lineRule="exact" w:line="264" w:before="0" w:after="0"/>
        <w:ind w:firstLine="600"/>
        <w:jc w:val="both"/>
        <w:rPr/>
      </w:pPr>
      <w:r>
        <w:rPr>
          <w:rFonts w:ascii="Times New Roman" w:hAnsi="Times New Roman"/>
          <w:b w:val="false"/>
          <w:i w:val="false"/>
          <w:color w:val="000000"/>
          <w:sz w:val="28"/>
        </w:rPr>
        <w:t>Сущность водной проблемы. Количественные и качественные характеристики водных ресурсов. Неравномерность распределения водных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 испытывающие дефицит пресной воды. Основные пути решения глобальной водной проблемы. Обеспеченность России водными ресурсами. Водные ресурсы России и их рациональное использование.</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pPr>
        <w:pStyle w:val="Normal"/>
        <w:spacing w:lineRule="exact" w:line="264" w:before="0" w:after="0"/>
        <w:ind w:firstLine="600"/>
        <w:jc w:val="both"/>
        <w:rPr/>
      </w:pPr>
      <w:r>
        <w:rPr>
          <w:rFonts w:ascii="Times New Roman" w:hAnsi="Times New Roman"/>
          <w:b w:val="false"/>
          <w:i w:val="false"/>
          <w:color w:val="000000"/>
          <w:sz w:val="28"/>
        </w:rPr>
        <w:t>2) Разработка социальной рекламы по теме «Чистота рек и озёр – ответственность каждого» (форма представления информации – по выбору обучающихся).</w:t>
      </w:r>
    </w:p>
    <w:p>
      <w:pPr>
        <w:pStyle w:val="Normal"/>
        <w:spacing w:lineRule="exact" w:line="264" w:before="0" w:after="0"/>
        <w:ind w:firstLine="600"/>
        <w:jc w:val="both"/>
        <w:rPr/>
      </w:pPr>
      <w:r>
        <w:rPr>
          <w:rFonts w:ascii="Times New Roman" w:hAnsi="Times New Roman"/>
          <w:b/>
          <w:i/>
          <w:color w:val="000000"/>
          <w:sz w:val="28"/>
        </w:rPr>
        <w:t>Тема 6. Мировой океан как часть гидросферы. Ресурсы Мирового океана.</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pPr>
        <w:pStyle w:val="Normal"/>
        <w:spacing w:lineRule="exact" w:line="264" w:before="0" w:after="0"/>
        <w:ind w:firstLine="600"/>
        <w:jc w:val="both"/>
        <w:rPr/>
      </w:pPr>
      <w:r>
        <w:rPr>
          <w:rFonts w:ascii="Times New Roman" w:hAnsi="Times New Roman"/>
          <w:b w:val="false"/>
          <w:i w:val="false"/>
          <w:color w:val="000000"/>
          <w:sz w:val="28"/>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pPr>
        <w:pStyle w:val="Normal"/>
        <w:spacing w:lineRule="exact" w:line="264" w:before="0" w:after="0"/>
        <w:ind w:firstLine="600"/>
        <w:jc w:val="both"/>
        <w:rPr/>
      </w:pPr>
      <w:r>
        <w:rPr>
          <w:rFonts w:ascii="Times New Roman" w:hAnsi="Times New Roman"/>
          <w:b w:val="false"/>
          <w:i w:val="false"/>
          <w:color w:val="000000"/>
          <w:sz w:val="28"/>
        </w:rPr>
        <w:t>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устойчивого развития. Место России в области изучения и использования ресурсов Мирового океана.</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явления Эль-Ниньо и его воздействия на различные компоненты природной среды и хозяйства.</w:t>
      </w:r>
    </w:p>
    <w:p>
      <w:pPr>
        <w:pStyle w:val="Normal"/>
        <w:spacing w:lineRule="exact" w:line="264" w:before="0" w:after="0"/>
        <w:ind w:firstLine="600"/>
        <w:jc w:val="both"/>
        <w:rPr/>
      </w:pPr>
      <w:r>
        <w:rPr>
          <w:rFonts w:ascii="Times New Roman" w:hAnsi="Times New Roman"/>
          <w:b/>
          <w:i/>
          <w:color w:val="000000"/>
          <w:sz w:val="28"/>
        </w:rPr>
        <w:t>Тема 7. Почвы и земельные ресурсы мира.</w:t>
      </w:r>
    </w:p>
    <w:p>
      <w:pPr>
        <w:pStyle w:val="Normal"/>
        <w:spacing w:lineRule="exact" w:line="264" w:before="0" w:after="0"/>
        <w:ind w:firstLine="600"/>
        <w:jc w:val="both"/>
        <w:rPr/>
      </w:pPr>
      <w:r>
        <w:rPr>
          <w:rFonts w:ascii="Times New Roman" w:hAnsi="Times New Roman"/>
          <w:b w:val="false"/>
          <w:i w:val="false"/>
          <w:color w:val="000000"/>
          <w:sz w:val="28"/>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Pr>
          <w:rFonts w:ascii="Times New Roman" w:hAnsi="Times New Roman"/>
          <w:b w:val="false"/>
          <w:i/>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pPr>
        <w:pStyle w:val="Normal"/>
        <w:spacing w:lineRule="exact" w:line="264" w:before="0" w:after="0"/>
        <w:ind w:firstLine="600"/>
        <w:jc w:val="both"/>
        <w:rPr/>
      </w:pPr>
      <w:r>
        <w:rPr>
          <w:rFonts w:ascii="Times New Roman" w:hAnsi="Times New Roman"/>
          <w:b w:val="false"/>
          <w:i w:val="false"/>
          <w:color w:val="000000"/>
          <w:sz w:val="28"/>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1) Выявление тенденций изменения структуры земельного фонда в различных регионах мира с помощью статистических материалов. </w:t>
      </w:r>
    </w:p>
    <w:p>
      <w:pPr>
        <w:pStyle w:val="Normal"/>
        <w:spacing w:lineRule="exact" w:line="264" w:before="0" w:after="0"/>
        <w:ind w:firstLine="600"/>
        <w:jc w:val="both"/>
        <w:rPr/>
      </w:pPr>
      <w:r>
        <w:rPr>
          <w:rFonts w:ascii="Times New Roman" w:hAnsi="Times New Roman"/>
          <w:b w:val="false"/>
          <w:i w:val="false"/>
          <w:color w:val="000000"/>
          <w:sz w:val="28"/>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3) Составление структурной схемы «Факторы опустынивания» на основе анализа текстовых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8. Биосфера и биологические ресурсы мира.</w:t>
      </w:r>
    </w:p>
    <w:p>
      <w:pPr>
        <w:pStyle w:val="Normal"/>
        <w:spacing w:lineRule="exact" w:line="264" w:before="0" w:after="0"/>
        <w:ind w:firstLine="600"/>
        <w:jc w:val="both"/>
        <w:rPr/>
      </w:pPr>
      <w:r>
        <w:rPr>
          <w:rFonts w:ascii="Times New Roman" w:hAnsi="Times New Roman"/>
          <w:b w:val="false"/>
          <w:i w:val="false"/>
          <w:color w:val="000000"/>
          <w:sz w:val="28"/>
        </w:rPr>
        <w:t xml:space="preserve">Биосфера – оболочка жизни. Границы и значение биосферы. Разнообразие растительного и животного мира Земли. Эндемизм. Факторы адаптация организмов к условиям окружающей среды. Зональность и азональность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pPr>
        <w:pStyle w:val="Normal"/>
        <w:spacing w:lineRule="exact" w:line="264" w:before="0" w:after="0"/>
        <w:ind w:firstLine="600"/>
        <w:jc w:val="both"/>
        <w:rPr/>
      </w:pPr>
      <w:r>
        <w:rPr>
          <w:rFonts w:ascii="Times New Roman" w:hAnsi="Times New Roman"/>
          <w:b w:val="false"/>
          <w:i w:val="false"/>
          <w:color w:val="000000"/>
          <w:sz w:val="28"/>
        </w:rPr>
        <w:t xml:space="preserve">Биоразнообразие. Очаги биоразнообразия. Природные и антропогенные факторы, влияющие на биоразнообразие. 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pPr>
        <w:pStyle w:val="Normal"/>
        <w:spacing w:lineRule="exact" w:line="264" w:before="0" w:after="0"/>
        <w:ind w:firstLine="600"/>
        <w:jc w:val="both"/>
        <w:rPr/>
      </w:pPr>
      <w:r>
        <w:rPr>
          <w:rFonts w:ascii="Times New Roman" w:hAnsi="Times New Roman"/>
          <w:b w:val="false"/>
          <w:i w:val="false"/>
          <w:color w:val="000000"/>
          <w:sz w:val="28"/>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Рациональное управление лесами, борьба с лесными пожарами и незаконными вырубками. </w:t>
      </w:r>
    </w:p>
    <w:p>
      <w:pPr>
        <w:pStyle w:val="Normal"/>
        <w:spacing w:lineRule="exact" w:line="264" w:before="0" w:after="0"/>
        <w:ind w:firstLine="600"/>
        <w:jc w:val="both"/>
        <w:rPr/>
      </w:pPr>
      <w:r>
        <w:rPr>
          <w:rFonts w:ascii="Times New Roman" w:hAnsi="Times New Roman"/>
          <w:b w:val="false"/>
          <w:i w:val="false"/>
          <w:color w:val="000000"/>
          <w:sz w:val="28"/>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причин биоразнообразия природных комплексов в пределах одной природной зоны (по выбору учителя) на основе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9. География природных рисков.</w:t>
      </w:r>
    </w:p>
    <w:p>
      <w:pPr>
        <w:pStyle w:val="Normal"/>
        <w:spacing w:lineRule="exact" w:line="264" w:before="0" w:after="0"/>
        <w:ind w:firstLine="600"/>
        <w:jc w:val="both"/>
        <w:rPr/>
      </w:pPr>
      <w:r>
        <w:rPr>
          <w:rFonts w:ascii="Times New Roman" w:hAnsi="Times New Roman"/>
          <w:b w:val="false"/>
          <w:i w:val="false"/>
          <w:color w:val="000000"/>
          <w:sz w:val="28"/>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pPr>
        <w:pStyle w:val="Normal"/>
        <w:spacing w:lineRule="exact" w:line="264" w:before="0" w:after="0"/>
        <w:ind w:firstLine="600"/>
        <w:jc w:val="both"/>
        <w:rPr/>
      </w:pPr>
      <w:r>
        <w:rPr>
          <w:rFonts w:ascii="Times New Roman" w:hAnsi="Times New Roman"/>
          <w:b w:val="false"/>
          <w:i w:val="false"/>
          <w:color w:val="000000"/>
          <w:sz w:val="28"/>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Pr>
          <w:rFonts w:ascii="Times New Roman" w:hAnsi="Times New Roman"/>
          <w:b w:val="false"/>
          <w:i/>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Штормы и цунами как факторы риска в развитии прибрежных территорий. </w:t>
      </w:r>
    </w:p>
    <w:p>
      <w:pPr>
        <w:pStyle w:val="Normal"/>
        <w:spacing w:lineRule="exact" w:line="264" w:before="0" w:after="0"/>
        <w:ind w:firstLine="600"/>
        <w:jc w:val="both"/>
        <w:rPr/>
      </w:pPr>
      <w:r>
        <w:rPr>
          <w:rFonts w:ascii="Times New Roman" w:hAnsi="Times New Roman"/>
          <w:b w:val="false"/>
          <w:i w:val="false"/>
          <w:color w:val="000000"/>
          <w:sz w:val="28"/>
        </w:rPr>
        <w:t>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современного индустриального общества. Меры по снижению ущерба от техногенных катастроф.</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Оценка последствий различных стихийных бедствий в странах и регионах мира на основе анализа сообщений СМИ (по выбору обучающихся).</w:t>
      </w:r>
    </w:p>
    <w:p>
      <w:pPr>
        <w:pStyle w:val="Normal"/>
        <w:spacing w:lineRule="exact" w:line="264" w:before="0" w:after="0"/>
        <w:ind w:firstLine="600"/>
        <w:jc w:val="both"/>
        <w:rPr/>
      </w:pPr>
      <w:r>
        <w:rPr>
          <w:rFonts w:ascii="Times New Roman" w:hAnsi="Times New Roman"/>
          <w:b w:val="false"/>
          <w:i w:val="false"/>
          <w:color w:val="000000"/>
          <w:sz w:val="28"/>
        </w:rPr>
        <w:t>2) Сравнительная оценка природных рисков для двух стран на основе анализа интернет-источников (по выбору учителя).</w:t>
      </w:r>
    </w:p>
    <w:p>
      <w:pPr>
        <w:pStyle w:val="Normal"/>
        <w:spacing w:lineRule="exact" w:line="264" w:before="0" w:after="0"/>
        <w:ind w:firstLine="600"/>
        <w:jc w:val="both"/>
        <w:rPr/>
      </w:pPr>
      <w:r>
        <w:rPr>
          <w:rFonts w:ascii="Times New Roman" w:hAnsi="Times New Roman"/>
          <w:b/>
          <w:i/>
          <w:color w:val="000000"/>
          <w:sz w:val="28"/>
        </w:rPr>
        <w:t>Тема 10. Глобальная экологическая проблема.</w:t>
      </w:r>
    </w:p>
    <w:p>
      <w:pPr>
        <w:pStyle w:val="Normal"/>
        <w:spacing w:lineRule="exact" w:line="264" w:before="0" w:after="0"/>
        <w:ind w:firstLine="600"/>
        <w:jc w:val="both"/>
        <w:rPr/>
      </w:pPr>
      <w:r>
        <w:rPr>
          <w:rFonts w:ascii="Times New Roman" w:hAnsi="Times New Roman"/>
          <w:b w:val="false"/>
          <w:i w:val="false"/>
          <w:color w:val="000000"/>
          <w:sz w:val="28"/>
        </w:rPr>
        <w:t>Экологическая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геоэкологических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современного мира. Стратегия устойчивого развития России.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Составление структурной схемы «Взаимосвязь глобальных проблем окружающей среды» на основе анализа сообщений СМИ.</w:t>
      </w:r>
    </w:p>
    <w:p>
      <w:pPr>
        <w:pStyle w:val="Normal"/>
        <w:spacing w:lineRule="exact" w:line="264" w:before="0" w:after="0"/>
        <w:ind w:firstLine="600"/>
        <w:jc w:val="both"/>
        <w:rPr/>
      </w:pPr>
      <w:r>
        <w:rPr>
          <w:rFonts w:ascii="Times New Roman" w:hAnsi="Times New Roman"/>
          <w:b w:val="false"/>
          <w:i w:val="false"/>
          <w:color w:val="000000"/>
          <w:sz w:val="28"/>
        </w:rPr>
        <w:t>2) Организация дискуссии о геоэкологической ситуации в отдельных странах и регионах мира.</w:t>
      </w:r>
    </w:p>
    <w:p>
      <w:pPr>
        <w:pStyle w:val="Normal"/>
        <w:spacing w:lineRule="exact" w:line="264" w:before="0" w:after="0"/>
        <w:ind w:firstLine="600"/>
        <w:jc w:val="both"/>
        <w:rPr/>
      </w:pPr>
      <w:r>
        <w:rPr>
          <w:rFonts w:ascii="Times New Roman" w:hAnsi="Times New Roman"/>
          <w:b w:val="false"/>
          <w:i w:val="false"/>
          <w:color w:val="000000"/>
          <w:sz w:val="28"/>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pPr>
        <w:pStyle w:val="Normal"/>
        <w:spacing w:lineRule="exact" w:line="264" w:before="0" w:after="0"/>
        <w:ind w:firstLine="600"/>
        <w:jc w:val="both"/>
        <w:rPr/>
      </w:pPr>
      <w:r>
        <w:rPr>
          <w:rFonts w:ascii="Times New Roman" w:hAnsi="Times New Roman"/>
          <w:b w:val="false"/>
          <w:i w:val="false"/>
          <w:color w:val="000000"/>
          <w:sz w:val="28"/>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pPr>
        <w:pStyle w:val="Normal"/>
        <w:spacing w:lineRule="exact" w:line="264" w:before="0" w:after="0"/>
        <w:ind w:left="120" w:hanging="0"/>
        <w:jc w:val="both"/>
        <w:rPr/>
      </w:pPr>
      <w:r>
        <w:rPr>
          <w:rFonts w:ascii="Times New Roman" w:hAnsi="Times New Roman"/>
          <w:b/>
          <w:i w:val="false"/>
          <w:color w:val="000000"/>
          <w:sz w:val="28"/>
        </w:rPr>
        <w:t>Раздел 5. Человеческий капитал в современном мире.</w:t>
      </w:r>
    </w:p>
    <w:p>
      <w:pPr>
        <w:pStyle w:val="Normal"/>
        <w:spacing w:lineRule="exact" w:line="264" w:before="0" w:after="0"/>
        <w:ind w:firstLine="600"/>
        <w:jc w:val="both"/>
        <w:rPr/>
      </w:pPr>
      <w:r>
        <w:rPr>
          <w:rFonts w:ascii="Times New Roman" w:hAnsi="Times New Roman"/>
          <w:b/>
          <w:i/>
          <w:color w:val="000000"/>
          <w:sz w:val="28"/>
        </w:rPr>
        <w:t>Тема 1. Демографическая характеристика населения мира.</w:t>
      </w:r>
    </w:p>
    <w:p>
      <w:pPr>
        <w:pStyle w:val="Normal"/>
        <w:spacing w:lineRule="exact" w:line="264" w:before="0" w:after="0"/>
        <w:ind w:firstLine="600"/>
        <w:jc w:val="both"/>
        <w:rPr/>
      </w:pPr>
      <w:r>
        <w:rPr>
          <w:rFonts w:ascii="Times New Roman" w:hAnsi="Times New Roman"/>
          <w:b w:val="false"/>
          <w:i w:val="false"/>
          <w:color w:val="000000"/>
          <w:sz w:val="28"/>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pPr>
        <w:pStyle w:val="Normal"/>
        <w:spacing w:lineRule="exact" w:line="264" w:before="0" w:after="0"/>
        <w:ind w:firstLine="600"/>
        <w:jc w:val="both"/>
        <w:rPr/>
      </w:pPr>
      <w:r>
        <w:rPr>
          <w:rFonts w:ascii="Times New Roman" w:hAnsi="Times New Roman"/>
          <w:b w:val="false"/>
          <w:i w:val="false"/>
          <w:color w:val="000000"/>
          <w:sz w:val="28"/>
        </w:rPr>
        <w:t>Возрастно-половая структура населения мира и отдельных стран. Трудовые ресурсы. Экономически активное население.</w:t>
      </w:r>
    </w:p>
    <w:p>
      <w:pPr>
        <w:pStyle w:val="Normal"/>
        <w:spacing w:lineRule="exact" w:line="264" w:before="0" w:after="0"/>
        <w:ind w:firstLine="600"/>
        <w:jc w:val="both"/>
        <w:rPr/>
      </w:pPr>
      <w:r>
        <w:rPr>
          <w:rFonts w:ascii="Times New Roman" w:hAnsi="Times New Roman"/>
          <w:b w:val="false"/>
          <w:i w:val="false"/>
          <w:color w:val="000000"/>
          <w:sz w:val="28"/>
        </w:rPr>
        <w:t xml:space="preserve">Сущность глобальной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Демографическая ситуация в России и её региональные различия. Региональные аспекты в реализации демографической политики в России.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pPr>
        <w:pStyle w:val="Normal"/>
        <w:spacing w:lineRule="exact" w:line="264" w:before="0" w:after="0"/>
        <w:ind w:firstLine="600"/>
        <w:jc w:val="both"/>
        <w:rPr/>
      </w:pPr>
      <w:r>
        <w:rPr>
          <w:rFonts w:ascii="Times New Roman" w:hAnsi="Times New Roman"/>
          <w:b w:val="false"/>
          <w:i w:val="false"/>
          <w:color w:val="000000"/>
          <w:sz w:val="28"/>
        </w:rPr>
        <w:t>2) Выявление тенденций изменения демографической ситуации одного из регионов России с использованием ГИС (Росстат).</w:t>
      </w:r>
    </w:p>
    <w:p>
      <w:pPr>
        <w:pStyle w:val="Normal"/>
        <w:spacing w:lineRule="exact" w:line="264" w:before="0" w:after="0"/>
        <w:ind w:firstLine="600"/>
        <w:jc w:val="both"/>
        <w:rPr/>
      </w:pPr>
      <w:r>
        <w:rPr>
          <w:rFonts w:ascii="Times New Roman" w:hAnsi="Times New Roman"/>
          <w:b w:val="false"/>
          <w:i w:val="false"/>
          <w:color w:val="000000"/>
          <w:sz w:val="28"/>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pPr>
        <w:pStyle w:val="Normal"/>
        <w:spacing w:lineRule="exact" w:line="264" w:before="0" w:after="0"/>
        <w:ind w:firstLine="600"/>
        <w:jc w:val="both"/>
        <w:rPr/>
      </w:pPr>
      <w:r>
        <w:rPr>
          <w:rFonts w:ascii="Times New Roman" w:hAnsi="Times New Roman"/>
          <w:b w:val="false"/>
          <w:i w:val="false"/>
          <w:color w:val="000000"/>
          <w:sz w:val="28"/>
        </w:rPr>
        <w:t>4)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p>
      <w:pPr>
        <w:pStyle w:val="Normal"/>
        <w:spacing w:lineRule="exact" w:line="264" w:before="0" w:after="0"/>
        <w:ind w:firstLine="600"/>
        <w:jc w:val="both"/>
        <w:rPr/>
      </w:pPr>
      <w:r>
        <w:rPr>
          <w:rFonts w:ascii="Times New Roman" w:hAnsi="Times New Roman"/>
          <w:b/>
          <w:i/>
          <w:color w:val="000000"/>
          <w:sz w:val="28"/>
        </w:rPr>
        <w:t>Тема 2. Проблема здоровья и долголетия человека.</w:t>
      </w:r>
    </w:p>
    <w:p>
      <w:pPr>
        <w:pStyle w:val="Normal"/>
        <w:spacing w:lineRule="exact" w:line="264" w:before="0" w:after="0"/>
        <w:ind w:firstLine="600"/>
        <w:jc w:val="both"/>
        <w:rPr/>
      </w:pPr>
      <w:r>
        <w:rPr>
          <w:rFonts w:ascii="Times New Roman" w:hAnsi="Times New Roman"/>
          <w:b w:val="false"/>
          <w:i w:val="false"/>
          <w:color w:val="000000"/>
          <w:sz w:val="28"/>
        </w:rPr>
        <w:t xml:space="preserve">Здоровье человека как показатель социально-демографического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3. Миграции населения.</w:t>
      </w:r>
    </w:p>
    <w:p>
      <w:pPr>
        <w:pStyle w:val="Normal"/>
        <w:spacing w:lineRule="exact" w:line="264" w:before="0" w:after="0"/>
        <w:ind w:firstLine="600"/>
        <w:jc w:val="both"/>
        <w:rPr/>
      </w:pPr>
      <w:r>
        <w:rPr>
          <w:rFonts w:ascii="Times New Roman" w:hAnsi="Times New Roman"/>
          <w:b w:val="false"/>
          <w:i w:val="false"/>
          <w:color w:val="000000"/>
          <w:sz w:val="28"/>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геополитической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Выявление основных направлений современных миграций населения в мире на основе анализа статистической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2) Определение перечня стран мира с наибольшей долей иммигрантов в населении.</w:t>
      </w:r>
    </w:p>
    <w:p>
      <w:pPr>
        <w:pStyle w:val="Normal"/>
        <w:spacing w:lineRule="exact" w:line="264" w:before="0" w:after="0"/>
        <w:ind w:firstLine="600"/>
        <w:jc w:val="both"/>
        <w:rPr/>
      </w:pPr>
      <w:r>
        <w:rPr>
          <w:rFonts w:ascii="Times New Roman" w:hAnsi="Times New Roman"/>
          <w:b/>
          <w:i/>
          <w:color w:val="000000"/>
          <w:sz w:val="28"/>
        </w:rPr>
        <w:t>Тема 4. Многоликое человечество: расовая, этническая и лингвистическая структура населения мира.</w:t>
      </w:r>
    </w:p>
    <w:p>
      <w:pPr>
        <w:pStyle w:val="Normal"/>
        <w:spacing w:lineRule="exact" w:line="264" w:before="0" w:after="0"/>
        <w:ind w:firstLine="600"/>
        <w:jc w:val="both"/>
        <w:rPr/>
      </w:pPr>
      <w:r>
        <w:rPr>
          <w:rFonts w:ascii="Times New Roman" w:hAnsi="Times New Roman"/>
          <w:b w:val="false"/>
          <w:i w:val="false"/>
          <w:color w:val="000000"/>
          <w:sz w:val="28"/>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w:t>
      </w:r>
      <w:r>
        <w:rPr>
          <w:rFonts w:ascii="Times New Roman" w:hAnsi="Times New Roman"/>
          <w:b/>
          <w:i w:val="false"/>
          <w:color w:val="000000"/>
          <w:sz w:val="28"/>
        </w:rPr>
        <w:t xml:space="preserve"> </w:t>
      </w:r>
      <w:r>
        <w:rPr>
          <w:rFonts w:ascii="Times New Roman" w:hAnsi="Times New Roman"/>
          <w:b w:val="false"/>
          <w:i w:val="false"/>
          <w:color w:val="000000"/>
          <w:sz w:val="28"/>
        </w:rPr>
        <w:t>Выполнение заданий на контурной карте по особенностям расового, этнического и лингвистического состава населения стран мира.</w:t>
      </w:r>
    </w:p>
    <w:p>
      <w:pPr>
        <w:pStyle w:val="Normal"/>
        <w:spacing w:lineRule="exact" w:line="264" w:before="0" w:after="0"/>
        <w:ind w:firstLine="600"/>
        <w:jc w:val="both"/>
        <w:rPr/>
      </w:pPr>
      <w:r>
        <w:rPr>
          <w:rFonts w:ascii="Times New Roman" w:hAnsi="Times New Roman"/>
          <w:b w:val="false"/>
          <w:i w:val="false"/>
          <w:color w:val="000000"/>
          <w:sz w:val="28"/>
        </w:rPr>
        <w:t>2) Организация групповой работы по выявлению межэтнических проблем в многонациональных государствах современного мира (по выбору учителя).</w:t>
      </w:r>
    </w:p>
    <w:p>
      <w:pPr>
        <w:pStyle w:val="Normal"/>
        <w:spacing w:lineRule="exact" w:line="264" w:before="0" w:after="0"/>
        <w:ind w:firstLine="600"/>
        <w:jc w:val="both"/>
        <w:rPr/>
      </w:pPr>
      <w:r>
        <w:rPr>
          <w:rFonts w:ascii="Times New Roman" w:hAnsi="Times New Roman"/>
          <w:b/>
          <w:i/>
          <w:color w:val="000000"/>
          <w:sz w:val="28"/>
        </w:rPr>
        <w:t>Тема 5. География религий в современном мире.</w:t>
      </w:r>
    </w:p>
    <w:p>
      <w:pPr>
        <w:pStyle w:val="Normal"/>
        <w:spacing w:lineRule="exact" w:line="264" w:before="0" w:after="0"/>
        <w:ind w:firstLine="600"/>
        <w:jc w:val="both"/>
        <w:rPr/>
      </w:pPr>
      <w:r>
        <w:rPr>
          <w:rFonts w:ascii="Times New Roman" w:hAnsi="Times New Roman"/>
          <w:b w:val="false"/>
          <w:i w:val="false"/>
          <w:color w:val="000000"/>
          <w:sz w:val="28"/>
        </w:rPr>
        <w:t>Понятие о религии и её географическом пространстве. Развитие геопространства крупнейших религий в историческое время. Геопространства христианства (католицизма, протестантизма, православия), ислама, буддизма, индуизма в настоящее время. Религиозные геопространства православия, ислама и буддизма на территории России.</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Выполнение заданий на контурной карте по географии распространения важнейших мировых религий на основе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6. Проблема охраны мирового культурного наследия.</w:t>
      </w:r>
    </w:p>
    <w:p>
      <w:pPr>
        <w:pStyle w:val="Normal"/>
        <w:spacing w:lineRule="exact" w:line="264" w:before="0" w:after="0"/>
        <w:ind w:firstLine="600"/>
        <w:jc w:val="both"/>
        <w:rPr/>
      </w:pPr>
      <w:r>
        <w:rPr>
          <w:rFonts w:ascii="Times New Roman" w:hAnsi="Times New Roman"/>
          <w:b w:val="false"/>
          <w:i w:val="false"/>
          <w:color w:val="000000"/>
          <w:sz w:val="28"/>
        </w:rPr>
        <w:t>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Глобальная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w:t>
      </w:r>
      <w:r>
        <w:rPr>
          <w:rFonts w:ascii="Times New Roman" w:hAnsi="Times New Roman"/>
          <w:b/>
          <w:i w:val="false"/>
          <w:color w:val="000000"/>
          <w:sz w:val="28"/>
        </w:rPr>
        <w:t xml:space="preserve"> </w:t>
      </w:r>
      <w:r>
        <w:rPr>
          <w:rFonts w:ascii="Times New Roman" w:hAnsi="Times New Roman"/>
          <w:b w:val="false"/>
          <w:i w:val="false"/>
          <w:color w:val="000000"/>
          <w:sz w:val="28"/>
        </w:rPr>
        <w:t>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pPr>
        <w:pStyle w:val="Normal"/>
        <w:spacing w:lineRule="exact" w:line="264" w:before="0" w:after="0"/>
        <w:ind w:firstLine="600"/>
        <w:jc w:val="both"/>
        <w:rPr/>
      </w:pPr>
      <w:r>
        <w:rPr>
          <w:rFonts w:ascii="Times New Roman" w:hAnsi="Times New Roman"/>
          <w:b/>
          <w:i/>
          <w:color w:val="000000"/>
          <w:sz w:val="28"/>
        </w:rPr>
        <w:t>Тема 7. Качество жизни населения.</w:t>
      </w:r>
    </w:p>
    <w:p>
      <w:pPr>
        <w:pStyle w:val="Normal"/>
        <w:spacing w:lineRule="exact" w:line="264" w:before="0" w:after="0"/>
        <w:ind w:firstLine="600"/>
        <w:jc w:val="both"/>
        <w:rPr/>
      </w:pPr>
      <w:r>
        <w:rPr>
          <w:rFonts w:ascii="Times New Roman" w:hAnsi="Times New Roman"/>
          <w:b w:val="false"/>
          <w:i w:val="false"/>
          <w:color w:val="000000"/>
          <w:sz w:val="28"/>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политических свобод. Показатели гендерного неравенства. Динамика качества жизни населения в странах разного типа.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показателей ИЧР двух стран в разных регионах (по выбору учителя) на основе анализа статистических данных.</w:t>
      </w:r>
    </w:p>
    <w:p>
      <w:pPr>
        <w:pStyle w:val="Normal"/>
        <w:spacing w:lineRule="exact" w:line="264" w:before="0" w:after="0"/>
        <w:ind w:firstLine="600"/>
        <w:jc w:val="both"/>
        <w:rPr/>
      </w:pPr>
      <w:r>
        <w:rPr>
          <w:rFonts w:ascii="Times New Roman" w:hAnsi="Times New Roman"/>
          <w:b w:val="false"/>
          <w:i w:val="false"/>
          <w:color w:val="000000"/>
          <w:sz w:val="28"/>
        </w:rPr>
        <w:t>2) Оценка основных показателей качества жизни населения для отдельных стран мира (по выбору учителя) на основе различных источников.</w:t>
      </w:r>
    </w:p>
    <w:p>
      <w:pPr>
        <w:pStyle w:val="Normal"/>
        <w:spacing w:lineRule="exact" w:line="264" w:before="0" w:after="0"/>
        <w:ind w:firstLine="600"/>
        <w:jc w:val="both"/>
        <w:rPr/>
      </w:pPr>
      <w:r>
        <w:rPr>
          <w:rFonts w:ascii="Times New Roman" w:hAnsi="Times New Roman"/>
          <w:b/>
          <w:i/>
          <w:color w:val="000000"/>
          <w:sz w:val="28"/>
        </w:rPr>
        <w:t>Тема 8. Расселение населения мира. Города мира и урбанизация.</w:t>
      </w:r>
    </w:p>
    <w:p>
      <w:pPr>
        <w:pStyle w:val="Normal"/>
        <w:spacing w:lineRule="exact" w:line="264" w:before="0" w:after="0"/>
        <w:ind w:firstLine="600"/>
        <w:jc w:val="both"/>
        <w:rPr/>
      </w:pPr>
      <w:r>
        <w:rPr>
          <w:rFonts w:ascii="Times New Roman" w:hAnsi="Times New Roman"/>
          <w:b w:val="false"/>
          <w:i w:val="false"/>
          <w:color w:val="000000"/>
          <w:sz w:val="28"/>
        </w:rPr>
        <w:t xml:space="preserve">Размещение и плотность населения. Факторы, влияющие на размещение населения. Типы и формы расселения населения. Городское и сельское расселение. </w:t>
      </w:r>
    </w:p>
    <w:p>
      <w:pPr>
        <w:pStyle w:val="Normal"/>
        <w:spacing w:lineRule="exact" w:line="264" w:before="0" w:after="0"/>
        <w:ind w:firstLine="600"/>
        <w:jc w:val="both"/>
        <w:rPr/>
      </w:pPr>
      <w:r>
        <w:rPr>
          <w:rFonts w:ascii="Times New Roman" w:hAnsi="Times New Roman"/>
          <w:b w:val="false"/>
          <w:i w:val="false"/>
          <w:color w:val="000000"/>
          <w:sz w:val="28"/>
        </w:rPr>
        <w:t xml:space="preserve">Сущность и географические закономерности глобального процесса урбанизации. Предпосылки роста городов. Границы и пространственная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Рурбанизация. Причины и следствия «городского взрыва» в развивающихся странах. 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рурализация, дезурбанизация.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Выявление тенденций в изменении численности населения крупнейших агломераций мира на основе анализа статистических данных.</w:t>
      </w:r>
    </w:p>
    <w:p>
      <w:pPr>
        <w:pStyle w:val="Normal"/>
        <w:spacing w:lineRule="exact" w:line="264" w:before="0" w:after="0"/>
        <w:ind w:firstLine="600"/>
        <w:jc w:val="both"/>
        <w:rPr/>
      </w:pPr>
      <w:r>
        <w:rPr>
          <w:rFonts w:ascii="Times New Roman" w:hAnsi="Times New Roman"/>
          <w:b w:val="false"/>
          <w:i w:val="false"/>
          <w:color w:val="000000"/>
          <w:sz w:val="28"/>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pPr>
        <w:pStyle w:val="Normal"/>
        <w:spacing w:lineRule="exact" w:line="264" w:before="0" w:after="0"/>
        <w:ind w:firstLine="600"/>
        <w:jc w:val="both"/>
        <w:rPr/>
      </w:pPr>
      <w:r>
        <w:rPr>
          <w:rFonts w:ascii="Times New Roman" w:hAnsi="Times New Roman"/>
          <w:b/>
          <w:i/>
          <w:color w:val="000000"/>
          <w:sz w:val="28"/>
        </w:rPr>
        <w:t>Тема 9. Глобальные города как ядра развития.</w:t>
      </w:r>
    </w:p>
    <w:p>
      <w:pPr>
        <w:pStyle w:val="Normal"/>
        <w:spacing w:lineRule="exact" w:line="264" w:before="0" w:after="0"/>
        <w:ind w:firstLine="600"/>
        <w:jc w:val="both"/>
        <w:rPr/>
      </w:pPr>
      <w:r>
        <w:rPr>
          <w:rFonts w:ascii="Times New Roman" w:hAnsi="Times New Roman"/>
          <w:b w:val="false"/>
          <w:i w:val="false"/>
          <w:color w:val="000000"/>
          <w:sz w:val="28"/>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характеристика ведущих глобальных городов: Лондона, Нью-Йорка, Парижа, Токио, Шанхая – на основе различных рейтингов.</w:t>
      </w:r>
    </w:p>
    <w:p>
      <w:pPr>
        <w:pStyle w:val="Normal"/>
        <w:spacing w:lineRule="exact" w:line="264" w:before="0" w:after="0"/>
        <w:ind w:left="120" w:hanging="0"/>
        <w:jc w:val="both"/>
        <w:rPr/>
      </w:pPr>
      <w:r>
        <w:rPr>
          <w:rFonts w:ascii="Times New Roman" w:hAnsi="Times New Roman"/>
          <w:b/>
          <w:i w:val="false"/>
          <w:color w:val="000000"/>
          <w:sz w:val="28"/>
        </w:rPr>
        <w:t>Раздел 6. Проблемы мирового экономического развития.</w:t>
      </w:r>
    </w:p>
    <w:p>
      <w:pPr>
        <w:pStyle w:val="Normal"/>
        <w:spacing w:lineRule="exact" w:line="264" w:before="0" w:after="0"/>
        <w:ind w:firstLine="600"/>
        <w:jc w:val="both"/>
        <w:rPr/>
      </w:pPr>
      <w:r>
        <w:rPr>
          <w:rFonts w:ascii="Times New Roman" w:hAnsi="Times New Roman"/>
          <w:b/>
          <w:i/>
          <w:color w:val="000000"/>
          <w:sz w:val="28"/>
        </w:rPr>
        <w:t>Тема 1. Мировое хозяйство как система.</w:t>
      </w:r>
    </w:p>
    <w:p>
      <w:pPr>
        <w:pStyle w:val="Normal"/>
        <w:spacing w:lineRule="exact" w:line="264" w:before="0" w:after="0"/>
        <w:ind w:firstLine="600"/>
        <w:jc w:val="both"/>
        <w:rPr/>
      </w:pPr>
      <w:r>
        <w:rPr>
          <w:rFonts w:ascii="Times New Roman" w:hAnsi="Times New Roman"/>
          <w:b w:val="false"/>
          <w:i w:val="false"/>
          <w:color w:val="000000"/>
          <w:sz w:val="28"/>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этапе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pPr>
        <w:pStyle w:val="Normal"/>
        <w:spacing w:lineRule="exact" w:line="264" w:before="0" w:after="0"/>
        <w:ind w:firstLine="600"/>
        <w:jc w:val="both"/>
        <w:rPr/>
      </w:pPr>
      <w:r>
        <w:rPr>
          <w:rFonts w:ascii="Times New Roman" w:hAnsi="Times New Roman"/>
          <w:b w:val="false"/>
          <w:i w:val="false"/>
          <w:color w:val="000000"/>
          <w:sz w:val="28"/>
        </w:rPr>
        <w:t>Отраслевая структура мирового хозяйства (первичный, вторичный, третичный секторы). Процессы глобализации и деглобализации мировой экономики и их влияние на хозяйство развитых и развивающихся стран. Международная специализация и кооперирование производства. Территориальная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pPr>
        <w:pStyle w:val="Normal"/>
        <w:spacing w:lineRule="exact" w:line="264" w:before="0" w:after="0"/>
        <w:ind w:firstLine="600"/>
        <w:jc w:val="both"/>
        <w:rPr/>
      </w:pPr>
      <w:r>
        <w:rPr>
          <w:rFonts w:ascii="Times New Roman" w:hAnsi="Times New Roman"/>
          <w:b w:val="false"/>
          <w:i w:val="false"/>
          <w:color w:val="000000"/>
          <w:sz w:val="28"/>
        </w:rPr>
        <w:t>2) Анализ участия стран и регионов мира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val="false"/>
          <w:i w:val="false"/>
          <w:color w:val="000000"/>
          <w:sz w:val="28"/>
        </w:rPr>
        <w:t>3) Классификация стран по особенностям отраслевой структуры их экономики (аграрные, индустриальные, постиндустриальные).</w:t>
      </w:r>
    </w:p>
    <w:p>
      <w:pPr>
        <w:pStyle w:val="Normal"/>
        <w:spacing w:lineRule="exact" w:line="264" w:before="0" w:after="0"/>
        <w:ind w:firstLine="600"/>
        <w:jc w:val="both"/>
        <w:rPr/>
      </w:pPr>
      <w:r>
        <w:rPr>
          <w:rFonts w:ascii="Times New Roman" w:hAnsi="Times New Roman"/>
          <w:b/>
          <w:i/>
          <w:color w:val="000000"/>
          <w:sz w:val="28"/>
        </w:rPr>
        <w:t>Тема 2. Научно-технический прогресс и мировое хозяйство.</w:t>
      </w:r>
    </w:p>
    <w:p>
      <w:pPr>
        <w:pStyle w:val="Normal"/>
        <w:spacing w:lineRule="exact" w:line="264" w:before="0" w:after="0"/>
        <w:ind w:firstLine="600"/>
        <w:jc w:val="both"/>
        <w:rPr/>
      </w:pPr>
      <w:r>
        <w:rPr>
          <w:rFonts w:ascii="Times New Roman" w:hAnsi="Times New Roman"/>
          <w:b w:val="false"/>
          <w:i w:val="false"/>
          <w:color w:val="000000"/>
          <w:sz w:val="28"/>
        </w:rPr>
        <w:t xml:space="preserve">Понятия «научно-технический прогресс» и «научно-техническая революция». Исторические этапы научно-технического развития. Первая, вторая, третья и ожидаемая четвёртая промышленные революции. Пространственные аспекты научно-исследовательских и опытно-конструкторских работ (НИОКР).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pPr>
        <w:pStyle w:val="Normal"/>
        <w:spacing w:lineRule="exact" w:line="264" w:before="0" w:after="0"/>
        <w:ind w:firstLine="600"/>
        <w:jc w:val="both"/>
        <w:rPr/>
      </w:pPr>
      <w:r>
        <w:rPr>
          <w:rFonts w:ascii="Times New Roman" w:hAnsi="Times New Roman"/>
          <w:b/>
          <w:i/>
          <w:color w:val="000000"/>
          <w:sz w:val="28"/>
        </w:rPr>
        <w:t>Тема 3. Социально-экономические типы стран мира.</w:t>
      </w:r>
    </w:p>
    <w:p>
      <w:pPr>
        <w:pStyle w:val="Normal"/>
        <w:spacing w:lineRule="exact" w:line="264" w:before="0" w:after="0"/>
        <w:ind w:firstLine="600"/>
        <w:jc w:val="both"/>
        <w:rPr/>
      </w:pPr>
      <w:r>
        <w:rPr>
          <w:rFonts w:ascii="Times New Roman" w:hAnsi="Times New Roman"/>
          <w:b w:val="false"/>
          <w:i w:val="false"/>
          <w:color w:val="000000"/>
          <w:sz w:val="28"/>
        </w:rPr>
        <w:t>Показатели экономического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внутреннего развития. Деление стран мира на экономически развитые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«квартиросдатчики» (офшоры) и специфичность их экономического развития. Наименее развитые страны – аутсайдеры экономического развития.</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характеристика стран разных типов с использованием статистических и картографических материалов.</w:t>
      </w:r>
    </w:p>
    <w:p>
      <w:pPr>
        <w:pStyle w:val="Normal"/>
        <w:spacing w:lineRule="exact" w:line="264" w:before="0" w:after="0"/>
        <w:ind w:firstLine="600"/>
        <w:jc w:val="both"/>
        <w:rPr/>
      </w:pPr>
      <w:r>
        <w:rPr>
          <w:rFonts w:ascii="Times New Roman" w:hAnsi="Times New Roman"/>
          <w:b w:val="false"/>
          <w:i w:val="false"/>
          <w:color w:val="000000"/>
          <w:sz w:val="28"/>
        </w:rPr>
        <w:t>2) Сравнение структуры экономики развитых и развивающихся стран на основе анализа структуры ВВП и занятости двух стран (по выбору учителя).</w:t>
      </w:r>
    </w:p>
    <w:p>
      <w:pPr>
        <w:pStyle w:val="Normal"/>
        <w:spacing w:lineRule="exact" w:line="264" w:before="0" w:after="0"/>
        <w:ind w:firstLine="600"/>
        <w:jc w:val="both"/>
        <w:rPr/>
      </w:pPr>
      <w:r>
        <w:rPr>
          <w:rFonts w:ascii="Times New Roman" w:hAnsi="Times New Roman"/>
          <w:b/>
          <w:i/>
          <w:color w:val="000000"/>
          <w:sz w:val="28"/>
        </w:rPr>
        <w:t>Тема 4. Экономическое развитие стран глобального Севера и глобального Юга.</w:t>
      </w:r>
    </w:p>
    <w:p>
      <w:pPr>
        <w:pStyle w:val="Normal"/>
        <w:spacing w:lineRule="exact" w:line="264" w:before="0" w:after="0"/>
        <w:ind w:firstLine="600"/>
        <w:jc w:val="both"/>
        <w:rPr/>
      </w:pPr>
      <w:r>
        <w:rPr>
          <w:rFonts w:ascii="Times New Roman" w:hAnsi="Times New Roman"/>
          <w:b w:val="false"/>
          <w:i w:val="false"/>
          <w:color w:val="000000"/>
          <w:sz w:val="28"/>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pPr>
        <w:pStyle w:val="Normal"/>
        <w:spacing w:lineRule="exact" w:line="264" w:before="0" w:after="0"/>
        <w:ind w:firstLine="600"/>
        <w:jc w:val="both"/>
        <w:rPr/>
      </w:pPr>
      <w:r>
        <w:rPr>
          <w:rFonts w:ascii="Times New Roman" w:hAnsi="Times New Roman"/>
          <w:b/>
          <w:i/>
          <w:color w:val="000000"/>
          <w:sz w:val="28"/>
        </w:rPr>
        <w:t>Тема 5. Мировое сельское хозяйство и глобальная продовольственная проблема.</w:t>
      </w:r>
    </w:p>
    <w:p>
      <w:pPr>
        <w:pStyle w:val="Normal"/>
        <w:spacing w:lineRule="exact" w:line="264" w:before="0" w:after="0"/>
        <w:ind w:firstLine="600"/>
        <w:jc w:val="both"/>
        <w:rPr/>
      </w:pPr>
      <w:r>
        <w:rPr>
          <w:rFonts w:ascii="Times New Roman" w:hAnsi="Times New Roman"/>
          <w:b w:val="false"/>
          <w:i w:val="false"/>
          <w:color w:val="000000"/>
          <w:sz w:val="28"/>
        </w:rPr>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pPr>
        <w:pStyle w:val="Normal"/>
        <w:spacing w:lineRule="exact" w:line="264" w:before="0" w:after="0"/>
        <w:ind w:firstLine="600"/>
        <w:jc w:val="both"/>
        <w:rPr/>
      </w:pPr>
      <w:r>
        <w:rPr>
          <w:rFonts w:ascii="Times New Roman" w:hAnsi="Times New Roman"/>
          <w:b w:val="false"/>
          <w:i w:val="false"/>
          <w:color w:val="000000"/>
          <w:sz w:val="28"/>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Шелководство. Пчеловодство. Пушное звероводство. Основные направления торговли продукцией животноводства. Рыболовство и рыбоводство. Географические различия в странах и регионах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Географические особенности проявления продовольственной проблемы в странах с разным уровнем социально-экономического развития. Причины и формы проявления продовольственного кризиса в развивающихся странах. Усилия международного сообщества по решению продовольственной проблемы. Ликвидация голода, обеспечение продовольственной безопасности и улучшение питания, содействие устойчивому развитию сельского хозяйства.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pPr>
        <w:pStyle w:val="Normal"/>
        <w:spacing w:lineRule="exact" w:line="264" w:before="0" w:after="0"/>
        <w:ind w:firstLine="600"/>
        <w:jc w:val="both"/>
        <w:rPr/>
      </w:pPr>
      <w:r>
        <w:rPr>
          <w:rFonts w:ascii="Times New Roman" w:hAnsi="Times New Roman"/>
          <w:b w:val="false"/>
          <w:i w:val="false"/>
          <w:color w:val="000000"/>
          <w:sz w:val="28"/>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pPr>
        <w:pStyle w:val="Normal"/>
        <w:spacing w:lineRule="exact" w:line="264" w:before="0" w:after="0"/>
        <w:ind w:firstLine="600"/>
        <w:jc w:val="both"/>
        <w:rPr/>
      </w:pPr>
      <w:r>
        <w:rPr>
          <w:rFonts w:ascii="Times New Roman" w:hAnsi="Times New Roman"/>
          <w:b w:val="false"/>
          <w:i w:val="false"/>
          <w:color w:val="000000"/>
          <w:sz w:val="28"/>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pPr>
        <w:pStyle w:val="Normal"/>
        <w:spacing w:lineRule="exact" w:line="264" w:before="0" w:after="0"/>
        <w:ind w:firstLine="600"/>
        <w:jc w:val="both"/>
        <w:rPr/>
      </w:pPr>
      <w:r>
        <w:rPr>
          <w:rFonts w:ascii="Times New Roman" w:hAnsi="Times New Roman"/>
          <w:b/>
          <w:i/>
          <w:color w:val="000000"/>
          <w:sz w:val="28"/>
        </w:rPr>
        <w:t>Тема 6. География ведущих отраслей промышленности мира.</w:t>
      </w:r>
    </w:p>
    <w:p>
      <w:pPr>
        <w:pStyle w:val="Normal"/>
        <w:spacing w:lineRule="exact" w:line="264" w:before="0" w:after="0"/>
        <w:ind w:firstLine="600"/>
        <w:jc w:val="both"/>
        <w:rPr/>
      </w:pPr>
      <w:r>
        <w:rPr>
          <w:rFonts w:ascii="Times New Roman" w:hAnsi="Times New Roman"/>
          <w:b w:val="false"/>
          <w:i w:val="false"/>
          <w:color w:val="000000"/>
          <w:sz w:val="28"/>
        </w:rPr>
        <w:t xml:space="preserve">Место и значение промышленного сектора в мировой экономике. Деление отраслей промышленности на инновационные и неинновационные. Факторы размещения предприятий отраслей промышленности (сырьевой, потребительский, транспортный, водный, энергетический, трудовых ресурсов, наукоёмкости, военно-стратегический и другие). Важнейшие промышленные районы мира. Специализация и особенности промышленного производства в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XXI в.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мировом рынке энергоресурсов. </w:t>
      </w:r>
    </w:p>
    <w:p>
      <w:pPr>
        <w:pStyle w:val="Normal"/>
        <w:spacing w:lineRule="exact" w:line="264" w:before="0" w:after="0"/>
        <w:ind w:firstLine="600"/>
        <w:jc w:val="both"/>
        <w:rPr/>
      </w:pPr>
      <w:r>
        <w:rPr>
          <w:rFonts w:ascii="Times New Roman" w:hAnsi="Times New Roman"/>
          <w:b w:val="false"/>
          <w:i w:val="false"/>
          <w:color w:val="000000"/>
          <w:sz w:val="28"/>
        </w:rPr>
        <w:t>Мировая электроэнергетика. Структура мирового производства электроэнергии и её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возобновимых источников энергии (ВИЭ). Сравнительная эффективность различных ВИЭ.</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редкоземельных металлов. Ведущие страны по добыче золота. Влияние чёрной и цветной металлургии на окружающую среду.</w:t>
      </w:r>
    </w:p>
    <w:p>
      <w:pPr>
        <w:pStyle w:val="Normal"/>
        <w:spacing w:lineRule="exact" w:line="264" w:before="0" w:after="0"/>
        <w:ind w:firstLine="600"/>
        <w:jc w:val="both"/>
        <w:rPr/>
      </w:pPr>
      <w:r>
        <w:rPr>
          <w:rFonts w:ascii="Times New Roman" w:hAnsi="Times New Roman"/>
          <w:b w:val="false"/>
          <w:i w:val="false"/>
          <w:color w:val="000000"/>
          <w:sz w:val="28"/>
        </w:rPr>
        <w:t>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Электроника и электротехника. Территориальная структура производства микропроцессоров, компьютеров и бытовой техники. Роль и место России в мировом оборонно-промышленном комплексе.</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pPr>
        <w:pStyle w:val="Normal"/>
        <w:spacing w:lineRule="exact" w:line="264" w:before="0" w:after="0"/>
        <w:ind w:firstLine="600"/>
        <w:jc w:val="both"/>
        <w:rPr/>
      </w:pPr>
      <w:r>
        <w:rPr>
          <w:rFonts w:ascii="Times New Roman" w:hAnsi="Times New Roman"/>
          <w:b w:val="false"/>
          <w:i w:val="false"/>
          <w:color w:val="000000"/>
          <w:sz w:val="28"/>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pPr>
        <w:pStyle w:val="Normal"/>
        <w:spacing w:lineRule="exact" w:line="264" w:before="0" w:after="0"/>
        <w:ind w:firstLine="600"/>
        <w:jc w:val="both"/>
        <w:rPr/>
      </w:pPr>
      <w:r>
        <w:rPr>
          <w:rFonts w:ascii="Times New Roman" w:hAnsi="Times New Roman"/>
          <w:b w:val="false"/>
          <w:i w:val="false"/>
          <w:color w:val="000000"/>
          <w:sz w:val="28"/>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эффективности различных типов ВИЭ на основе анализа данных об их энергетической и экономической рентабельности.</w:t>
      </w:r>
    </w:p>
    <w:p>
      <w:pPr>
        <w:pStyle w:val="Normal"/>
        <w:spacing w:lineRule="exact" w:line="264" w:before="0" w:after="0"/>
        <w:ind w:firstLine="600"/>
        <w:jc w:val="both"/>
        <w:rPr/>
      </w:pPr>
      <w:r>
        <w:rPr>
          <w:rFonts w:ascii="Times New Roman" w:hAnsi="Times New Roman"/>
          <w:b w:val="false"/>
          <w:i w:val="false"/>
          <w:color w:val="000000"/>
          <w:sz w:val="28"/>
        </w:rPr>
        <w:t>2) Подготовка эссе на тему «Не слишком ли высокую цену человечество платит за нефть?».</w:t>
      </w:r>
    </w:p>
    <w:p>
      <w:pPr>
        <w:pStyle w:val="Normal"/>
        <w:spacing w:lineRule="exact" w:line="264" w:before="0" w:after="0"/>
        <w:ind w:firstLine="600"/>
        <w:jc w:val="both"/>
        <w:rPr/>
      </w:pPr>
      <w:r>
        <w:rPr>
          <w:rFonts w:ascii="Times New Roman" w:hAnsi="Times New Roman"/>
          <w:b w:val="false"/>
          <w:i w:val="false"/>
          <w:color w:val="000000"/>
          <w:sz w:val="28"/>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pPr>
        <w:pStyle w:val="Normal"/>
        <w:spacing w:lineRule="exact" w:line="264" w:before="0" w:after="0"/>
        <w:ind w:firstLine="600"/>
        <w:jc w:val="both"/>
        <w:rPr/>
      </w:pPr>
      <w:r>
        <w:rPr>
          <w:rFonts w:ascii="Times New Roman" w:hAnsi="Times New Roman"/>
          <w:b w:val="false"/>
          <w:i w:val="false"/>
          <w:color w:val="000000"/>
          <w:sz w:val="28"/>
        </w:rPr>
        <w:t>4) Составление экономико-географической характеристики одной из отраслей мировой промышленности (по выбору учителя).</w:t>
      </w:r>
    </w:p>
    <w:p>
      <w:pPr>
        <w:pStyle w:val="Normal"/>
        <w:spacing w:lineRule="exact" w:line="264" w:before="0" w:after="0"/>
        <w:ind w:firstLine="600"/>
        <w:jc w:val="both"/>
        <w:rPr/>
      </w:pPr>
      <w:r>
        <w:rPr>
          <w:rFonts w:ascii="Times New Roman" w:hAnsi="Times New Roman"/>
          <w:b/>
          <w:i/>
          <w:color w:val="000000"/>
          <w:sz w:val="28"/>
        </w:rPr>
        <w:t>Тема 7. Глобальный рынок услуг и технологий.</w:t>
      </w:r>
    </w:p>
    <w:p>
      <w:pPr>
        <w:pStyle w:val="Normal"/>
        <w:spacing w:lineRule="exact" w:line="264" w:before="0" w:after="0"/>
        <w:ind w:firstLine="600"/>
        <w:jc w:val="both"/>
        <w:rPr/>
      </w:pPr>
      <w:r>
        <w:rPr>
          <w:rFonts w:ascii="Times New Roman" w:hAnsi="Times New Roman"/>
          <w:b w:val="false"/>
          <w:i w:val="false"/>
          <w:color w:val="000000"/>
          <w:sz w:val="28"/>
        </w:rPr>
        <w:t>Международные экономические отношения, их виды. Мировой рынок товаров и услуг. Классификация услуг, основные способы торговли услугами. Ведущие страны мира по экспорту и импорту услуг. Особые экономические зоны.</w:t>
      </w:r>
    </w:p>
    <w:p>
      <w:pPr>
        <w:pStyle w:val="Normal"/>
        <w:spacing w:lineRule="exact" w:line="264" w:before="0" w:after="0"/>
        <w:ind w:firstLine="600"/>
        <w:jc w:val="both"/>
        <w:rPr/>
      </w:pPr>
      <w:r>
        <w:rPr>
          <w:rFonts w:ascii="Times New Roman" w:hAnsi="Times New Roman"/>
          <w:b w:val="false"/>
          <w:i w:val="false"/>
          <w:color w:val="000000"/>
          <w:sz w:val="28"/>
        </w:rPr>
        <w:t xml:space="preserve">Международный туризм, ведущие страны и регионы по развитию туризма. Туристско-рекреационный потенциал регионов мира. </w:t>
      </w:r>
    </w:p>
    <w:p>
      <w:pPr>
        <w:pStyle w:val="Normal"/>
        <w:spacing w:lineRule="exact" w:line="264" w:before="0" w:after="0"/>
        <w:ind w:firstLine="600"/>
        <w:jc w:val="both"/>
        <w:rPr/>
      </w:pPr>
      <w:r>
        <w:rPr>
          <w:rFonts w:ascii="Times New Roman" w:hAnsi="Times New Roman"/>
          <w:b w:val="false"/>
          <w:i w:val="false"/>
          <w:color w:val="000000"/>
          <w:sz w:val="28"/>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pPr>
        <w:pStyle w:val="Normal"/>
        <w:spacing w:lineRule="exact" w:line="264" w:before="0" w:after="0"/>
        <w:ind w:firstLine="600"/>
        <w:jc w:val="both"/>
        <w:rPr/>
      </w:pPr>
      <w:r>
        <w:rPr>
          <w:rFonts w:ascii="Times New Roman" w:hAnsi="Times New Roman"/>
          <w:b w:val="false"/>
          <w:i w:val="false"/>
          <w:color w:val="000000"/>
          <w:sz w:val="28"/>
        </w:rPr>
        <w:t xml:space="preserve">Глобальные системы науки и образования. Международные образовательные услуги. Проблема «утечки мозгов». </w:t>
      </w:r>
    </w:p>
    <w:p>
      <w:pPr>
        <w:pStyle w:val="Normal"/>
        <w:spacing w:lineRule="exact" w:line="264" w:before="0" w:after="0"/>
        <w:ind w:firstLine="600"/>
        <w:jc w:val="both"/>
        <w:rPr/>
      </w:pPr>
      <w:r>
        <w:rPr>
          <w:rFonts w:ascii="Times New Roman" w:hAnsi="Times New Roman"/>
          <w:b w:val="false"/>
          <w:i w:val="false"/>
          <w:color w:val="000000"/>
          <w:sz w:val="28"/>
        </w:rPr>
        <w:t xml:space="preserve">География мировой торговли.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Создание структурной схемы «Формы участия стран и регионов мира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val="false"/>
          <w:i w:val="false"/>
          <w:color w:val="000000"/>
          <w:sz w:val="28"/>
        </w:rPr>
        <w:t>2) Определение международной специализации одного из крупнейших регионов мира (по выбору учителя) на основе анализа статистических данных.</w:t>
      </w:r>
    </w:p>
    <w:p>
      <w:pPr>
        <w:pStyle w:val="Normal"/>
        <w:spacing w:lineRule="exact" w:line="264" w:before="0" w:after="0"/>
        <w:ind w:firstLine="600"/>
        <w:jc w:val="both"/>
        <w:rPr/>
      </w:pPr>
      <w:r>
        <w:rPr>
          <w:rFonts w:ascii="Times New Roman" w:hAnsi="Times New Roman"/>
          <w:b w:val="false"/>
          <w:i w:val="false"/>
          <w:color w:val="000000"/>
          <w:sz w:val="28"/>
        </w:rPr>
        <w:t>3) Создание рекламного постера по одному из туристических регионов мира (по выбору обучающихся) на основе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5) Отображение статистических данных по обеспеченности различными предприятиями сферы услуг на примере своего города (области).</w:t>
      </w:r>
    </w:p>
    <w:p>
      <w:pPr>
        <w:pStyle w:val="Normal"/>
        <w:spacing w:lineRule="exact" w:line="264" w:before="0" w:after="0"/>
        <w:ind w:firstLine="600"/>
        <w:jc w:val="both"/>
        <w:rPr/>
      </w:pPr>
      <w:r>
        <w:rPr>
          <w:rFonts w:ascii="Times New Roman" w:hAnsi="Times New Roman"/>
          <w:b/>
          <w:i/>
          <w:color w:val="000000"/>
          <w:sz w:val="28"/>
        </w:rPr>
        <w:t>Тема 8. Мировая транспортная система.</w:t>
      </w:r>
    </w:p>
    <w:p>
      <w:pPr>
        <w:pStyle w:val="Normal"/>
        <w:spacing w:lineRule="exact" w:line="264" w:before="0" w:after="0"/>
        <w:ind w:firstLine="600"/>
        <w:jc w:val="both"/>
        <w:rPr/>
      </w:pPr>
      <w:r>
        <w:rPr>
          <w:rFonts w:ascii="Times New Roman" w:hAnsi="Times New Roman"/>
          <w:b w:val="false"/>
          <w:i w:val="false"/>
          <w:color w:val="000000"/>
          <w:sz w:val="28"/>
        </w:rPr>
        <w:t>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Мировой морской транспорт. Структура мирового гражданского морского флота. Важнейшие водные пути, каналы и судоходные реки мира.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pPr>
        <w:pStyle w:val="Normal"/>
        <w:spacing w:lineRule="exact" w:line="264" w:before="0" w:after="0"/>
        <w:ind w:firstLine="600"/>
        <w:jc w:val="both"/>
        <w:rPr/>
      </w:pPr>
      <w:r>
        <w:rPr>
          <w:rFonts w:ascii="Times New Roman" w:hAnsi="Times New Roman"/>
          <w:b w:val="false"/>
          <w:i w:val="false"/>
          <w:color w:val="000000"/>
          <w:sz w:val="28"/>
        </w:rPr>
        <w:t>2) Составление картосхемы единого глубоководного пути европейской части России с использованием различных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3) Оценка транспортно-географического положения России на основе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9. Глобальные валютно-финансовые отношения.</w:t>
      </w:r>
    </w:p>
    <w:p>
      <w:pPr>
        <w:pStyle w:val="Normal"/>
        <w:spacing w:lineRule="exact" w:line="264" w:before="0" w:after="0"/>
        <w:ind w:firstLine="600"/>
        <w:jc w:val="both"/>
        <w:rPr/>
      </w:pPr>
      <w:r>
        <w:rPr>
          <w:rFonts w:ascii="Times New Roman" w:hAnsi="Times New Roman"/>
          <w:b w:val="false"/>
          <w:i w:val="false"/>
          <w:color w:val="000000"/>
          <w:sz w:val="28"/>
        </w:rPr>
        <w:t>Сущность мировых валютно-финансовых отношений. Элементы глобальной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w:t>
      </w:r>
      <w:r>
        <w:rPr>
          <w:rFonts w:ascii="Times New Roman" w:hAnsi="Times New Roman"/>
          <w:b w:val="false"/>
          <w:i/>
          <w:color w:val="000000"/>
          <w:sz w:val="28"/>
        </w:rPr>
        <w:t xml:space="preserve"> </w:t>
      </w:r>
      <w:r>
        <w:rPr>
          <w:rFonts w:ascii="Times New Roman" w:hAnsi="Times New Roman"/>
          <w:b w:val="false"/>
          <w:i w:val="false"/>
          <w:color w:val="000000"/>
          <w:sz w:val="28"/>
        </w:rPr>
        <w:t>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Подготовка дискуссии на тему «Возможно ли преодоление финансовой задолженности развивающимися странами?».</w:t>
      </w:r>
    </w:p>
    <w:p>
      <w:pPr>
        <w:pStyle w:val="Normal"/>
        <w:spacing w:lineRule="exact" w:line="264" w:before="0" w:after="0"/>
        <w:ind w:firstLine="600"/>
        <w:jc w:val="both"/>
        <w:rPr/>
      </w:pPr>
      <w:r>
        <w:rPr>
          <w:rFonts w:ascii="Times New Roman" w:hAnsi="Times New Roman"/>
          <w:b/>
          <w:i/>
          <w:color w:val="000000"/>
          <w:sz w:val="28"/>
        </w:rPr>
        <w:t xml:space="preserve">Тема 10. Интеграционные процессы в глобальной экономике. </w:t>
      </w:r>
    </w:p>
    <w:p>
      <w:pPr>
        <w:pStyle w:val="Normal"/>
        <w:spacing w:lineRule="exact" w:line="264" w:before="0" w:after="0"/>
        <w:ind w:firstLine="600"/>
        <w:jc w:val="both"/>
        <w:rPr/>
      </w:pPr>
      <w:r>
        <w:rPr>
          <w:rFonts w:ascii="Times New Roman" w:hAnsi="Times New Roman"/>
          <w:b w:val="false"/>
          <w:i w:val="false"/>
          <w:color w:val="000000"/>
          <w:sz w:val="28"/>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Россия в мировой системе интеграционных отношений. Место России в Евразийском экономическом союзе (ЕАЭС). Факторы, предопределяющие международную интеграцию России.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pPr>
        <w:pStyle w:val="Normal"/>
        <w:spacing w:lineRule="exact" w:line="264" w:before="0" w:after="0"/>
        <w:ind w:firstLine="600"/>
        <w:jc w:val="both"/>
        <w:rPr/>
      </w:pPr>
      <w:r>
        <w:rPr>
          <w:rFonts w:ascii="Times New Roman" w:hAnsi="Times New Roman"/>
          <w:b w:val="false"/>
          <w:i w:val="false"/>
          <w:color w:val="000000"/>
          <w:sz w:val="28"/>
        </w:rPr>
        <w:t>2) Анализ международных экономических связей на примере одной из стран (по выбору учителя) на основе анализа различных источников информации.</w:t>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7. Зарубежная Европа.</w:t>
      </w:r>
    </w:p>
    <w:p>
      <w:pPr>
        <w:pStyle w:val="Normal"/>
        <w:spacing w:lineRule="exact" w:line="264" w:before="0" w:after="0"/>
        <w:ind w:firstLine="600"/>
        <w:jc w:val="both"/>
        <w:rPr/>
      </w:pPr>
      <w:r>
        <w:rPr>
          <w:rFonts w:ascii="Times New Roman" w:hAnsi="Times New Roman"/>
          <w:b/>
          <w:i/>
          <w:color w:val="000000"/>
          <w:sz w:val="28"/>
        </w:rPr>
        <w:t>Тема 1. Географическое положение и политическая карта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Европы. Размеры территории и численность населения, доля в мировом населении</w:t>
      </w:r>
      <w:r>
        <w:rPr>
          <w:rFonts w:ascii="Times New Roman" w:hAnsi="Times New Roman"/>
          <w:b w:val="false"/>
          <w:i/>
          <w:color w:val="000000"/>
          <w:sz w:val="28"/>
        </w:rPr>
        <w:t>.</w:t>
      </w:r>
      <w:r>
        <w:rPr>
          <w:rFonts w:ascii="Times New Roman" w:hAnsi="Times New Roman"/>
          <w:b w:val="false"/>
          <w:i w:val="false"/>
          <w:color w:val="000000"/>
          <w:sz w:val="28"/>
        </w:rPr>
        <w:t xml:space="preserve"> Большое значение выхода к морям Атлантического океана.</w:t>
      </w:r>
    </w:p>
    <w:p>
      <w:pPr>
        <w:pStyle w:val="Normal"/>
        <w:spacing w:lineRule="exact" w:line="264" w:before="0" w:after="0"/>
        <w:ind w:firstLine="600"/>
        <w:jc w:val="both"/>
        <w:rPr/>
      </w:pPr>
      <w:r>
        <w:rPr>
          <w:rFonts w:ascii="Times New Roman" w:hAnsi="Times New Roman"/>
          <w:b w:val="false"/>
          <w:i w:val="false"/>
          <w:color w:val="000000"/>
          <w:sz w:val="28"/>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pPr>
        <w:pStyle w:val="Normal"/>
        <w:spacing w:lineRule="exact" w:line="264" w:before="0" w:after="0"/>
        <w:ind w:firstLine="600"/>
        <w:jc w:val="both"/>
        <w:rPr/>
      </w:pPr>
      <w:r>
        <w:rPr>
          <w:rFonts w:ascii="Times New Roman" w:hAnsi="Times New Roman"/>
          <w:b w:val="false"/>
          <w:i w:val="false"/>
          <w:color w:val="000000"/>
          <w:sz w:val="28"/>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характеристика региональных организаций зарубежной Европы (ЕС, ЕАСТ, Евратом, Европейское космическое агентство).</w:t>
      </w:r>
    </w:p>
    <w:p>
      <w:pPr>
        <w:pStyle w:val="Normal"/>
        <w:spacing w:lineRule="exact" w:line="264" w:before="0" w:after="0"/>
        <w:ind w:firstLine="600"/>
        <w:jc w:val="both"/>
        <w:rPr/>
      </w:pPr>
      <w:r>
        <w:rPr>
          <w:rFonts w:ascii="Times New Roman" w:hAnsi="Times New Roman"/>
          <w:b/>
          <w:i/>
          <w:color w:val="000000"/>
          <w:sz w:val="28"/>
        </w:rPr>
        <w:t>Тема 2. Природные условия и ресурсы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возобновимой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Оценка обеспеченности природными ресурсами субрегионов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2) Комплексная характеристика природно-ресурсного потенциала одной из стран зарубежной Европы (по выбору).</w:t>
      </w:r>
    </w:p>
    <w:p>
      <w:pPr>
        <w:pStyle w:val="Normal"/>
        <w:spacing w:lineRule="exact" w:line="264" w:before="0" w:after="0"/>
        <w:ind w:firstLine="600"/>
        <w:jc w:val="both"/>
        <w:rPr/>
      </w:pPr>
      <w:r>
        <w:rPr>
          <w:rFonts w:ascii="Times New Roman" w:hAnsi="Times New Roman"/>
          <w:b/>
          <w:i/>
          <w:color w:val="000000"/>
          <w:sz w:val="28"/>
        </w:rPr>
        <w:t>Тема 3. Население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Группировка стран зарубежной Европы по этнической структуре их населения.</w:t>
      </w:r>
    </w:p>
    <w:p>
      <w:pPr>
        <w:pStyle w:val="Normal"/>
        <w:spacing w:lineRule="exact" w:line="264" w:before="0" w:after="0"/>
        <w:ind w:firstLine="600"/>
        <w:jc w:val="both"/>
        <w:rPr/>
      </w:pPr>
      <w:r>
        <w:rPr>
          <w:rFonts w:ascii="Times New Roman" w:hAnsi="Times New Roman"/>
          <w:b w:val="false"/>
          <w:i w:val="false"/>
          <w:color w:val="000000"/>
          <w:sz w:val="28"/>
        </w:rPr>
        <w:t>2) Выявление основных закономерностей расселения населения зарубежной Европы на основе анализа физической карты и тематических карт.</w:t>
      </w:r>
    </w:p>
    <w:p>
      <w:pPr>
        <w:pStyle w:val="Normal"/>
        <w:spacing w:lineRule="exact" w:line="264" w:before="0" w:after="0"/>
        <w:ind w:firstLine="600"/>
        <w:jc w:val="both"/>
        <w:rPr/>
      </w:pPr>
      <w:r>
        <w:rPr>
          <w:rFonts w:ascii="Times New Roman" w:hAnsi="Times New Roman"/>
          <w:b/>
          <w:i/>
          <w:color w:val="000000"/>
          <w:sz w:val="28"/>
        </w:rPr>
        <w:t>Тема 4. Хозяйство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pPr>
        <w:pStyle w:val="Normal"/>
        <w:spacing w:lineRule="exact" w:line="264" w:before="0" w:after="0"/>
        <w:ind w:firstLine="600"/>
        <w:jc w:val="both"/>
        <w:rPr/>
      </w:pPr>
      <w:r>
        <w:rPr>
          <w:rFonts w:ascii="Times New Roman" w:hAnsi="Times New Roman"/>
          <w:b w:val="false"/>
          <w:i w:val="false"/>
          <w:color w:val="000000"/>
          <w:sz w:val="28"/>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pPr>
        <w:pStyle w:val="Normal"/>
        <w:spacing w:lineRule="exact" w:line="264" w:before="0" w:after="0"/>
        <w:ind w:firstLine="600"/>
        <w:jc w:val="both"/>
        <w:rPr/>
      </w:pPr>
      <w:r>
        <w:rPr>
          <w:rFonts w:ascii="Times New Roman" w:hAnsi="Times New Roman"/>
          <w:b w:val="false"/>
          <w:i w:val="false"/>
          <w:color w:val="000000"/>
          <w:sz w:val="28"/>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pPr>
        <w:pStyle w:val="Normal"/>
        <w:spacing w:lineRule="exact" w:line="264" w:before="0" w:after="0"/>
        <w:ind w:firstLine="600"/>
        <w:jc w:val="both"/>
        <w:rPr/>
      </w:pPr>
      <w:r>
        <w:rPr>
          <w:rFonts w:ascii="Times New Roman" w:hAnsi="Times New Roman"/>
          <w:b w:val="false"/>
          <w:i w:val="false"/>
          <w:color w:val="000000"/>
          <w:sz w:val="28"/>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pPr>
        <w:pStyle w:val="Normal"/>
        <w:spacing w:lineRule="exact" w:line="264" w:before="0" w:after="0"/>
        <w:ind w:firstLine="600"/>
        <w:jc w:val="both"/>
        <w:rPr/>
      </w:pPr>
      <w:r>
        <w:rPr>
          <w:rFonts w:ascii="Times New Roman" w:hAnsi="Times New Roman"/>
          <w:b w:val="false"/>
          <w:i w:val="false"/>
          <w:color w:val="000000"/>
          <w:sz w:val="28"/>
        </w:rPr>
        <w:t xml:space="preserve">Территориальная структура хозяйства. Основная ось экономического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pPr>
        <w:pStyle w:val="Normal"/>
        <w:spacing w:lineRule="exact" w:line="264" w:before="0" w:after="0"/>
        <w:ind w:firstLine="600"/>
        <w:jc w:val="both"/>
        <w:rPr/>
      </w:pPr>
      <w:r>
        <w:rPr>
          <w:rFonts w:ascii="Times New Roman" w:hAnsi="Times New Roman"/>
          <w:b w:val="false"/>
          <w:i w:val="false"/>
          <w:color w:val="000000"/>
          <w:sz w:val="28"/>
        </w:rPr>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Выделение отраслей специализации стран зарубежной Европы в международном разделении труда.</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крупнейших ТНК стран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3) Комплексная характеристика одной из отраслей промышленности, сельского хозяйства, сектора услуг зарубежной Европы.</w:t>
      </w:r>
    </w:p>
    <w:p>
      <w:pPr>
        <w:pStyle w:val="Normal"/>
        <w:spacing w:lineRule="exact" w:line="264" w:before="0" w:after="0"/>
        <w:ind w:firstLine="600"/>
        <w:jc w:val="both"/>
        <w:rPr/>
      </w:pPr>
      <w:r>
        <w:rPr>
          <w:rFonts w:ascii="Times New Roman" w:hAnsi="Times New Roman"/>
          <w:b/>
          <w:i/>
          <w:color w:val="000000"/>
          <w:sz w:val="28"/>
        </w:rPr>
        <w:t>Тема 5. Германия.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pPr>
        <w:pStyle w:val="Normal"/>
        <w:spacing w:lineRule="exact" w:line="264" w:before="0" w:after="0"/>
        <w:ind w:firstLine="600"/>
        <w:jc w:val="both"/>
        <w:rPr/>
      </w:pPr>
      <w:r>
        <w:rPr>
          <w:rFonts w:ascii="Times New Roman" w:hAnsi="Times New Roman"/>
          <w:b w:val="false"/>
          <w:i w:val="false"/>
          <w:color w:val="000000"/>
          <w:sz w:val="28"/>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val="false"/>
          <w:i w:val="false"/>
          <w:color w:val="000000"/>
          <w:sz w:val="28"/>
        </w:rPr>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Комплексная характеристика федеральных земель Германии.</w:t>
      </w:r>
    </w:p>
    <w:p>
      <w:pPr>
        <w:pStyle w:val="Normal"/>
        <w:spacing w:lineRule="exact" w:line="264" w:before="0" w:after="0"/>
        <w:ind w:firstLine="600"/>
        <w:jc w:val="both"/>
        <w:rPr/>
      </w:pPr>
      <w:r>
        <w:rPr>
          <w:rFonts w:ascii="Times New Roman" w:hAnsi="Times New Roman"/>
          <w:b w:val="false"/>
          <w:i w:val="false"/>
          <w:color w:val="000000"/>
          <w:sz w:val="28"/>
        </w:rPr>
        <w:t>2) Анализ места ТНК Германии в мировых рейтингах.</w:t>
      </w:r>
    </w:p>
    <w:p>
      <w:pPr>
        <w:pStyle w:val="Normal"/>
        <w:spacing w:lineRule="exact" w:line="264" w:before="0" w:after="0"/>
        <w:ind w:firstLine="600"/>
        <w:jc w:val="both"/>
        <w:rPr/>
      </w:pPr>
      <w:r>
        <w:rPr>
          <w:rFonts w:ascii="Times New Roman" w:hAnsi="Times New Roman"/>
          <w:b/>
          <w:i/>
          <w:color w:val="000000"/>
          <w:sz w:val="28"/>
        </w:rPr>
        <w:t>Тема 6. Франция.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pPr>
        <w:pStyle w:val="Normal"/>
        <w:spacing w:lineRule="exact" w:line="264" w:before="0" w:after="0"/>
        <w:ind w:firstLine="600"/>
        <w:jc w:val="both"/>
        <w:rPr/>
      </w:pPr>
      <w:r>
        <w:rPr>
          <w:rFonts w:ascii="Times New Roman" w:hAnsi="Times New Roman"/>
          <w:b w:val="false"/>
          <w:i w:val="false"/>
          <w:color w:val="000000"/>
          <w:sz w:val="28"/>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pPr>
        <w:pStyle w:val="Normal"/>
        <w:spacing w:lineRule="exact" w:line="264" w:before="0" w:after="0"/>
        <w:ind w:firstLine="600"/>
        <w:jc w:val="both"/>
        <w:rPr/>
      </w:pPr>
      <w:r>
        <w:rPr>
          <w:rFonts w:ascii="Times New Roman" w:hAnsi="Times New Roman"/>
          <w:b w:val="false"/>
          <w:i w:val="false"/>
          <w:color w:val="000000"/>
          <w:sz w:val="28"/>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Выявление перспектив развития отдельных отраслей хозяйства Франции.</w:t>
      </w:r>
    </w:p>
    <w:p>
      <w:pPr>
        <w:pStyle w:val="Normal"/>
        <w:spacing w:lineRule="exact" w:line="264" w:before="0" w:after="0"/>
        <w:ind w:firstLine="600"/>
        <w:jc w:val="both"/>
        <w:rPr/>
      </w:pPr>
      <w:r>
        <w:rPr>
          <w:rFonts w:ascii="Times New Roman" w:hAnsi="Times New Roman"/>
          <w:b w:val="false"/>
          <w:i w:val="false"/>
          <w:color w:val="000000"/>
          <w:sz w:val="28"/>
        </w:rPr>
        <w:t>2) Расчёт доли Франции в важнейших общемировых показателях.</w:t>
      </w:r>
    </w:p>
    <w:p>
      <w:pPr>
        <w:pStyle w:val="Normal"/>
        <w:spacing w:lineRule="exact" w:line="264" w:before="0" w:after="0"/>
        <w:ind w:firstLine="600"/>
        <w:jc w:val="both"/>
        <w:rPr/>
      </w:pPr>
      <w:r>
        <w:rPr>
          <w:rFonts w:ascii="Times New Roman" w:hAnsi="Times New Roman"/>
          <w:b/>
          <w:i/>
          <w:color w:val="000000"/>
          <w:sz w:val="28"/>
        </w:rPr>
        <w:t>Тема 7. Великобритания.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pPr>
        <w:pStyle w:val="Normal"/>
        <w:spacing w:lineRule="exact" w:line="264" w:before="0" w:after="0"/>
        <w:ind w:firstLine="600"/>
        <w:jc w:val="both"/>
        <w:rPr/>
      </w:pPr>
      <w:r>
        <w:rPr>
          <w:rFonts w:ascii="Times New Roman" w:hAnsi="Times New Roman"/>
          <w:b w:val="false"/>
          <w:i w:val="false"/>
          <w:color w:val="000000"/>
          <w:sz w:val="28"/>
        </w:rPr>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структуры и динамики развития промышленности Великобритании.</w:t>
      </w:r>
    </w:p>
    <w:p>
      <w:pPr>
        <w:pStyle w:val="Normal"/>
        <w:spacing w:lineRule="exact" w:line="264" w:before="0" w:after="0"/>
        <w:ind w:firstLine="600"/>
        <w:jc w:val="both"/>
        <w:rPr/>
      </w:pPr>
      <w:r>
        <w:rPr>
          <w:rFonts w:ascii="Times New Roman" w:hAnsi="Times New Roman"/>
          <w:b w:val="false"/>
          <w:i w:val="false"/>
          <w:color w:val="000000"/>
          <w:sz w:val="28"/>
        </w:rPr>
        <w:t>2) Определение специализации крупнейших промышленных узлов Великобритании.</w:t>
      </w:r>
    </w:p>
    <w:p>
      <w:pPr>
        <w:pStyle w:val="Normal"/>
        <w:spacing w:lineRule="exact" w:line="264" w:before="0" w:after="0"/>
        <w:ind w:firstLine="600"/>
        <w:jc w:val="both"/>
        <w:rPr/>
      </w:pPr>
      <w:r>
        <w:rPr>
          <w:rFonts w:ascii="Times New Roman" w:hAnsi="Times New Roman"/>
          <w:b/>
          <w:i/>
          <w:color w:val="000000"/>
          <w:sz w:val="28"/>
        </w:rPr>
        <w:t>Тема 8. Страны Южной Европы.</w:t>
      </w:r>
    </w:p>
    <w:p>
      <w:pPr>
        <w:pStyle w:val="Normal"/>
        <w:spacing w:lineRule="exact" w:line="264" w:before="0" w:after="0"/>
        <w:ind w:firstLine="600"/>
        <w:jc w:val="both"/>
        <w:rPr/>
      </w:pPr>
      <w:r>
        <w:rPr>
          <w:rFonts w:ascii="Times New Roman" w:hAnsi="Times New Roman"/>
          <w:b w:val="false"/>
          <w:i w:val="false"/>
          <w:color w:val="000000"/>
          <w:sz w:val="28"/>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pPr>
        <w:pStyle w:val="Normal"/>
        <w:spacing w:lineRule="exact" w:line="264" w:before="0" w:after="0"/>
        <w:ind w:firstLine="600"/>
        <w:jc w:val="both"/>
        <w:rPr/>
      </w:pPr>
      <w:r>
        <w:rPr>
          <w:rFonts w:ascii="Times New Roman" w:hAnsi="Times New Roman"/>
          <w:b w:val="false"/>
          <w:i w:val="false"/>
          <w:color w:val="000000"/>
          <w:sz w:val="28"/>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pPr>
        <w:pStyle w:val="Normal"/>
        <w:spacing w:lineRule="exact" w:line="264" w:before="0" w:after="0"/>
        <w:ind w:firstLine="600"/>
        <w:jc w:val="both"/>
        <w:rPr/>
      </w:pPr>
      <w:r>
        <w:rPr>
          <w:rFonts w:ascii="Times New Roman" w:hAnsi="Times New Roman"/>
          <w:b w:val="false"/>
          <w:i w:val="false"/>
          <w:color w:val="000000"/>
          <w:sz w:val="28"/>
        </w:rPr>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pPr>
        <w:pStyle w:val="Normal"/>
        <w:spacing w:lineRule="exact" w:line="264" w:before="0" w:after="0"/>
        <w:ind w:firstLine="600"/>
        <w:jc w:val="both"/>
        <w:rPr/>
      </w:pPr>
      <w:r>
        <w:rPr>
          <w:rFonts w:ascii="Times New Roman" w:hAnsi="Times New Roman"/>
          <w:b w:val="false"/>
          <w:i w:val="false"/>
          <w:color w:val="000000"/>
          <w:sz w:val="28"/>
        </w:rPr>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экономико-географическая характеристика стран Южной Европы.</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крупнейших ТНК Италии.</w:t>
      </w:r>
    </w:p>
    <w:p>
      <w:pPr>
        <w:pStyle w:val="Normal"/>
        <w:spacing w:lineRule="exact" w:line="264" w:before="0" w:after="0"/>
        <w:ind w:firstLine="600"/>
        <w:jc w:val="both"/>
        <w:rPr/>
      </w:pPr>
      <w:r>
        <w:rPr>
          <w:rFonts w:ascii="Times New Roman" w:hAnsi="Times New Roman"/>
          <w:b/>
          <w:i/>
          <w:color w:val="000000"/>
          <w:sz w:val="28"/>
        </w:rPr>
        <w:t>Тема 9. Северная Европа.</w:t>
      </w:r>
    </w:p>
    <w:p>
      <w:pPr>
        <w:pStyle w:val="Normal"/>
        <w:spacing w:lineRule="exact" w:line="264" w:before="0" w:after="0"/>
        <w:ind w:firstLine="600"/>
        <w:jc w:val="both"/>
        <w:rPr/>
      </w:pPr>
      <w:r>
        <w:rPr>
          <w:rFonts w:ascii="Times New Roman" w:hAnsi="Times New Roman"/>
          <w:b w:val="false"/>
          <w:i w:val="false"/>
          <w:color w:val="000000"/>
          <w:sz w:val="28"/>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pPr>
        <w:pStyle w:val="Normal"/>
        <w:spacing w:lineRule="exact" w:line="264" w:before="0" w:after="0"/>
        <w:ind w:firstLine="600"/>
        <w:jc w:val="both"/>
        <w:rPr/>
      </w:pPr>
      <w:r>
        <w:rPr>
          <w:rFonts w:ascii="Times New Roman" w:hAnsi="Times New Roman"/>
          <w:b w:val="false"/>
          <w:i w:val="false"/>
          <w:color w:val="000000"/>
          <w:sz w:val="28"/>
        </w:rPr>
        <w:t>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pPr>
        <w:pStyle w:val="Normal"/>
        <w:spacing w:lineRule="exact" w:line="264" w:before="0" w:after="0"/>
        <w:ind w:firstLine="600"/>
        <w:jc w:val="both"/>
        <w:rPr/>
      </w:pPr>
      <w:r>
        <w:rPr>
          <w:rFonts w:ascii="Times New Roman" w:hAnsi="Times New Roman"/>
          <w:b w:val="false"/>
          <w:i w:val="false"/>
          <w:color w:val="000000"/>
          <w:sz w:val="28"/>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pPr>
        <w:pStyle w:val="Normal"/>
        <w:spacing w:lineRule="exact" w:line="264" w:before="0" w:after="0"/>
        <w:ind w:firstLine="600"/>
        <w:jc w:val="both"/>
        <w:rPr/>
      </w:pPr>
      <w:r>
        <w:rPr>
          <w:rFonts w:ascii="Times New Roman" w:hAnsi="Times New Roman"/>
          <w:b w:val="false"/>
          <w:i w:val="false"/>
          <w:color w:val="000000"/>
          <w:sz w:val="28"/>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экономико-географическая характеристика стран Северной Европы.</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крупнейших ТНК Северной Европы.</w:t>
      </w:r>
    </w:p>
    <w:p>
      <w:pPr>
        <w:pStyle w:val="Normal"/>
        <w:spacing w:lineRule="exact" w:line="264" w:before="0" w:after="0"/>
        <w:ind w:firstLine="600"/>
        <w:jc w:val="both"/>
        <w:rPr/>
      </w:pPr>
      <w:r>
        <w:rPr>
          <w:rFonts w:ascii="Times New Roman" w:hAnsi="Times New Roman"/>
          <w:b w:val="false"/>
          <w:i w:val="false"/>
          <w:color w:val="000000"/>
          <w:sz w:val="28"/>
        </w:rPr>
        <w:t>3) Анализ территориальной структуры хозяйства Северной Европы, выявление городов – фокусов развития для районов нового освоения.</w:t>
      </w:r>
    </w:p>
    <w:p>
      <w:pPr>
        <w:pStyle w:val="Normal"/>
        <w:spacing w:lineRule="exact" w:line="264" w:before="0" w:after="0"/>
        <w:ind w:firstLine="600"/>
        <w:jc w:val="both"/>
        <w:rPr/>
      </w:pPr>
      <w:r>
        <w:rPr>
          <w:rFonts w:ascii="Times New Roman" w:hAnsi="Times New Roman"/>
          <w:b/>
          <w:i/>
          <w:color w:val="000000"/>
          <w:sz w:val="28"/>
        </w:rPr>
        <w:t>Тема 10. Восточная Европа.</w:t>
      </w:r>
    </w:p>
    <w:p>
      <w:pPr>
        <w:pStyle w:val="Normal"/>
        <w:spacing w:lineRule="exact" w:line="264" w:before="0" w:after="0"/>
        <w:ind w:firstLine="600"/>
        <w:jc w:val="both"/>
        <w:rPr/>
      </w:pPr>
      <w:r>
        <w:rPr>
          <w:rFonts w:ascii="Times New Roman" w:hAnsi="Times New Roman"/>
          <w:b w:val="false"/>
          <w:i w:val="false"/>
          <w:color w:val="000000"/>
          <w:sz w:val="28"/>
        </w:rPr>
        <w:t xml:space="preserve">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ХХI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pPr>
        <w:pStyle w:val="Normal"/>
        <w:spacing w:lineRule="exact" w:line="264" w:before="0" w:after="0"/>
        <w:ind w:firstLine="600"/>
        <w:jc w:val="both"/>
        <w:rPr/>
      </w:pPr>
      <w:r>
        <w:rPr>
          <w:rFonts w:ascii="Times New Roman" w:hAnsi="Times New Roman"/>
          <w:b w:val="false"/>
          <w:i w:val="false"/>
          <w:color w:val="000000"/>
          <w:sz w:val="28"/>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pPr>
        <w:pStyle w:val="Normal"/>
        <w:spacing w:lineRule="exact" w:line="264" w:before="0" w:after="0"/>
        <w:ind w:firstLine="600"/>
        <w:jc w:val="both"/>
        <w:rPr/>
      </w:pPr>
      <w:r>
        <w:rPr>
          <w:rFonts w:ascii="Times New Roman" w:hAnsi="Times New Roman"/>
          <w:b w:val="false"/>
          <w:i w:val="false"/>
          <w:color w:val="000000"/>
          <w:sz w:val="28"/>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pPr>
        <w:pStyle w:val="Normal"/>
        <w:spacing w:lineRule="exact" w:line="264" w:before="0" w:after="0"/>
        <w:ind w:firstLine="600"/>
        <w:jc w:val="both"/>
        <w:rPr/>
      </w:pPr>
      <w:r>
        <w:rPr>
          <w:rFonts w:ascii="Times New Roman" w:hAnsi="Times New Roman"/>
          <w:b w:val="false"/>
          <w:i w:val="false"/>
          <w:color w:val="000000"/>
          <w:sz w:val="28"/>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экономико-географическая характеристика стран Восточной Европы.</w:t>
      </w:r>
    </w:p>
    <w:p>
      <w:pPr>
        <w:pStyle w:val="Normal"/>
        <w:spacing w:lineRule="exact" w:line="264" w:before="0" w:after="0"/>
        <w:ind w:firstLine="600"/>
        <w:jc w:val="both"/>
        <w:rPr/>
      </w:pPr>
      <w:r>
        <w:rPr>
          <w:rFonts w:ascii="Times New Roman" w:hAnsi="Times New Roman"/>
          <w:b w:val="false"/>
          <w:i w:val="false"/>
          <w:color w:val="000000"/>
          <w:sz w:val="28"/>
        </w:rPr>
        <w:t>2) Расчёт контрастов в социально-экономических показателях между столичными районами и периферией стран Восточной Европы.</w:t>
      </w:r>
    </w:p>
    <w:p>
      <w:pPr>
        <w:pStyle w:val="Normal"/>
        <w:spacing w:lineRule="exact" w:line="264" w:before="0" w:after="0"/>
        <w:ind w:left="120" w:hanging="0"/>
        <w:jc w:val="both"/>
        <w:rPr/>
      </w:pPr>
      <w:r>
        <w:rPr>
          <w:rFonts w:ascii="Times New Roman" w:hAnsi="Times New Roman"/>
          <w:b/>
          <w:i w:val="false"/>
          <w:color w:val="000000"/>
          <w:sz w:val="28"/>
        </w:rPr>
        <w:t>Раздел 8. Северная Америка.</w:t>
      </w:r>
    </w:p>
    <w:p>
      <w:pPr>
        <w:pStyle w:val="Normal"/>
        <w:spacing w:lineRule="exact" w:line="264" w:before="0" w:after="0"/>
        <w:ind w:firstLine="600"/>
        <w:jc w:val="both"/>
        <w:rPr/>
      </w:pPr>
      <w:r>
        <w:rPr>
          <w:rFonts w:ascii="Times New Roman" w:hAnsi="Times New Roman"/>
          <w:b/>
          <w:i/>
          <w:color w:val="000000"/>
          <w:sz w:val="28"/>
        </w:rPr>
        <w:t>Тема 1. Политико- и экономико-географическое положение США и Канады.</w:t>
      </w:r>
    </w:p>
    <w:p>
      <w:pPr>
        <w:pStyle w:val="Normal"/>
        <w:spacing w:lineRule="exact" w:line="264" w:before="0" w:after="0"/>
        <w:ind w:firstLine="600"/>
        <w:jc w:val="both"/>
        <w:rPr/>
      </w:pPr>
      <w:r>
        <w:rPr>
          <w:rFonts w:ascii="Times New Roman" w:hAnsi="Times New Roman"/>
          <w:b w:val="false"/>
          <w:i w:val="false"/>
          <w:color w:val="000000"/>
          <w:sz w:val="28"/>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pPr>
        <w:pStyle w:val="Normal"/>
        <w:spacing w:lineRule="exact" w:line="264" w:before="0" w:after="0"/>
        <w:ind w:firstLine="600"/>
        <w:jc w:val="both"/>
        <w:rPr/>
      </w:pPr>
      <w:r>
        <w:rPr>
          <w:rFonts w:ascii="Times New Roman" w:hAnsi="Times New Roman"/>
          <w:b w:val="false"/>
          <w:i w:val="false"/>
          <w:color w:val="000000"/>
          <w:sz w:val="28"/>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pPr>
        <w:pStyle w:val="Normal"/>
        <w:spacing w:lineRule="exact" w:line="264" w:before="0" w:after="0"/>
        <w:ind w:firstLine="600"/>
        <w:jc w:val="both"/>
        <w:rPr/>
      </w:pPr>
      <w:r>
        <w:rPr>
          <w:rFonts w:ascii="Times New Roman" w:hAnsi="Times New Roman"/>
          <w:b w:val="false"/>
          <w:i w:val="false"/>
          <w:color w:val="000000"/>
          <w:sz w:val="28"/>
        </w:rPr>
        <w:t xml:space="preserve">Политико- и экономико-географическое положение Канады – одной из наиболее экономически развитых стран мира, члена группы G7. Состав и размеры территории, численность населения. </w:t>
      </w:r>
    </w:p>
    <w:p>
      <w:pPr>
        <w:pStyle w:val="Normal"/>
        <w:spacing w:lineRule="exact" w:line="264" w:before="0" w:after="0"/>
        <w:ind w:firstLine="600"/>
        <w:jc w:val="both"/>
        <w:rPr/>
      </w:pPr>
      <w:r>
        <w:rPr>
          <w:rFonts w:ascii="Times New Roman" w:hAnsi="Times New Roman"/>
          <w:b w:val="false"/>
          <w:i w:val="false"/>
          <w:color w:val="000000"/>
          <w:sz w:val="28"/>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штатов США с наиболее благоприятным экономико-географическим положением.</w:t>
      </w:r>
    </w:p>
    <w:p>
      <w:pPr>
        <w:pStyle w:val="Normal"/>
        <w:spacing w:lineRule="exact" w:line="264" w:before="0" w:after="0"/>
        <w:ind w:firstLine="600"/>
        <w:jc w:val="both"/>
        <w:rPr/>
      </w:pPr>
      <w:r>
        <w:rPr>
          <w:rFonts w:ascii="Times New Roman" w:hAnsi="Times New Roman"/>
          <w:b w:val="false"/>
          <w:i w:val="false"/>
          <w:color w:val="000000"/>
          <w:sz w:val="28"/>
        </w:rPr>
        <w:t>2) Комплексная характеристика экономико-географического положения Канады.</w:t>
      </w:r>
    </w:p>
    <w:p>
      <w:pPr>
        <w:pStyle w:val="Normal"/>
        <w:spacing w:lineRule="exact" w:line="264" w:before="0" w:after="0"/>
        <w:ind w:firstLine="600"/>
        <w:jc w:val="both"/>
        <w:rPr/>
      </w:pPr>
      <w:r>
        <w:rPr>
          <w:rFonts w:ascii="Times New Roman" w:hAnsi="Times New Roman"/>
          <w:b/>
          <w:i/>
          <w:color w:val="000000"/>
          <w:sz w:val="28"/>
        </w:rPr>
        <w:t>Тема 2. Природно-ресурсный потенциал США.</w:t>
      </w:r>
    </w:p>
    <w:p>
      <w:pPr>
        <w:pStyle w:val="Normal"/>
        <w:spacing w:lineRule="exact" w:line="264" w:before="0" w:after="0"/>
        <w:ind w:firstLine="600"/>
        <w:jc w:val="both"/>
        <w:rPr/>
      </w:pPr>
      <w:r>
        <w:rPr>
          <w:rFonts w:ascii="Times New Roman" w:hAnsi="Times New Roman"/>
          <w:b w:val="false"/>
          <w:i w:val="false"/>
          <w:color w:val="000000"/>
          <w:sz w:val="28"/>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pPr>
        <w:pStyle w:val="Normal"/>
        <w:spacing w:lineRule="exact" w:line="264" w:before="0" w:after="0"/>
        <w:ind w:firstLine="600"/>
        <w:jc w:val="both"/>
        <w:rPr/>
      </w:pPr>
      <w:r>
        <w:rPr>
          <w:rFonts w:ascii="Times New Roman" w:hAnsi="Times New Roman"/>
          <w:b w:val="false"/>
          <w:i w:val="false"/>
          <w:color w:val="000000"/>
          <w:sz w:val="28"/>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Pr>
          <w:rFonts w:ascii="Times New Roman" w:hAnsi="Times New Roman"/>
          <w:b w:val="false"/>
          <w:i/>
          <w:color w:val="000000"/>
          <w:sz w:val="28"/>
        </w:rPr>
        <w:t xml:space="preserve"> </w:t>
      </w:r>
      <w:r>
        <w:rPr>
          <w:rFonts w:ascii="Times New Roman" w:hAnsi="Times New Roman"/>
          <w:b w:val="false"/>
          <w:i w:val="false"/>
          <w:color w:val="000000"/>
          <w:sz w:val="28"/>
        </w:rPr>
        <w:t>Рекреационные ресурсы США. Природно-ресурсные районы США.</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Хозяйственная оценка природных условий и ресурсов США по отдельным районам страны.</w:t>
      </w:r>
    </w:p>
    <w:p>
      <w:pPr>
        <w:pStyle w:val="Normal"/>
        <w:spacing w:lineRule="exact" w:line="264" w:before="0" w:after="0"/>
        <w:ind w:firstLine="600"/>
        <w:jc w:val="both"/>
        <w:rPr/>
      </w:pPr>
      <w:r>
        <w:rPr>
          <w:rFonts w:ascii="Times New Roman" w:hAnsi="Times New Roman"/>
          <w:b w:val="false"/>
          <w:i w:val="false"/>
          <w:color w:val="000000"/>
          <w:sz w:val="28"/>
        </w:rPr>
        <w:t>2) Выявление оптимальных сочетаний природных ресурсов на территории США.</w:t>
      </w:r>
    </w:p>
    <w:p>
      <w:pPr>
        <w:pStyle w:val="Normal"/>
        <w:spacing w:lineRule="exact" w:line="264" w:before="0" w:after="0"/>
        <w:ind w:firstLine="600"/>
        <w:jc w:val="both"/>
        <w:rPr/>
      </w:pPr>
      <w:r>
        <w:rPr>
          <w:rFonts w:ascii="Times New Roman" w:hAnsi="Times New Roman"/>
          <w:b/>
          <w:i/>
          <w:color w:val="000000"/>
          <w:sz w:val="28"/>
        </w:rPr>
        <w:t>Тема 3. Население США.</w:t>
      </w:r>
    </w:p>
    <w:p>
      <w:pPr>
        <w:pStyle w:val="Normal"/>
        <w:spacing w:lineRule="exact" w:line="264" w:before="0" w:after="0"/>
        <w:ind w:firstLine="600"/>
        <w:jc w:val="both"/>
        <w:rPr/>
      </w:pPr>
      <w:r>
        <w:rPr>
          <w:rFonts w:ascii="Times New Roman" w:hAnsi="Times New Roman"/>
          <w:b w:val="false"/>
          <w:i w:val="false"/>
          <w:color w:val="000000"/>
          <w:sz w:val="28"/>
        </w:rPr>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Pr>
          <w:rFonts w:ascii="Times New Roman" w:hAnsi="Times New Roman"/>
          <w:b w:val="false"/>
          <w:i/>
          <w:color w:val="000000"/>
          <w:sz w:val="28"/>
        </w:rPr>
        <w:t xml:space="preserve"> </w:t>
      </w:r>
      <w:r>
        <w:rPr>
          <w:rFonts w:ascii="Times New Roman" w:hAnsi="Times New Roman"/>
          <w:b w:val="false"/>
          <w:i w:val="false"/>
          <w:color w:val="000000"/>
          <w:sz w:val="28"/>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отдельных расовых и этнических групп населения США.</w:t>
      </w:r>
    </w:p>
    <w:p>
      <w:pPr>
        <w:pStyle w:val="Normal"/>
        <w:spacing w:lineRule="exact" w:line="264" w:before="0" w:after="0"/>
        <w:ind w:firstLine="600"/>
        <w:jc w:val="both"/>
        <w:rPr/>
      </w:pPr>
      <w:r>
        <w:rPr>
          <w:rFonts w:ascii="Times New Roman" w:hAnsi="Times New Roman"/>
          <w:b w:val="false"/>
          <w:i w:val="false"/>
          <w:color w:val="000000"/>
          <w:sz w:val="28"/>
        </w:rPr>
        <w:t>2) Анализ размещения крупнейших городских агломераций по территории США.</w:t>
      </w:r>
    </w:p>
    <w:p>
      <w:pPr>
        <w:pStyle w:val="Normal"/>
        <w:spacing w:lineRule="exact" w:line="264" w:before="0" w:after="0"/>
        <w:ind w:firstLine="600"/>
        <w:jc w:val="both"/>
        <w:rPr/>
      </w:pPr>
      <w:r>
        <w:rPr>
          <w:rFonts w:ascii="Times New Roman" w:hAnsi="Times New Roman"/>
          <w:b/>
          <w:i/>
          <w:color w:val="000000"/>
          <w:sz w:val="28"/>
        </w:rPr>
        <w:t>Тема 4. Хозяйство США.</w:t>
      </w:r>
    </w:p>
    <w:p>
      <w:pPr>
        <w:pStyle w:val="Normal"/>
        <w:spacing w:lineRule="exact" w:line="264" w:before="0" w:after="0"/>
        <w:ind w:firstLine="600"/>
        <w:jc w:val="both"/>
        <w:rPr/>
      </w:pPr>
      <w:r>
        <w:rPr>
          <w:rFonts w:ascii="Times New Roman" w:hAnsi="Times New Roman"/>
          <w:b w:val="false"/>
          <w:i w:val="false"/>
          <w:color w:val="000000"/>
          <w:sz w:val="28"/>
        </w:rPr>
        <w:t xml:space="preserve">Место США в мировой экономике. Макроэкономические показатели развития США и их динамика. </w:t>
      </w:r>
    </w:p>
    <w:p>
      <w:pPr>
        <w:pStyle w:val="Normal"/>
        <w:spacing w:lineRule="exact" w:line="264" w:before="0" w:after="0"/>
        <w:ind w:firstLine="600"/>
        <w:jc w:val="both"/>
        <w:rPr/>
      </w:pPr>
      <w:r>
        <w:rPr>
          <w:rFonts w:ascii="Times New Roman" w:hAnsi="Times New Roman"/>
          <w:b w:val="false"/>
          <w:i w:val="false"/>
          <w:color w:val="000000"/>
          <w:sz w:val="28"/>
        </w:rPr>
        <w:t xml:space="preserve">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(«хай-тек»). </w:t>
      </w:r>
    </w:p>
    <w:p>
      <w:pPr>
        <w:pStyle w:val="Normal"/>
        <w:spacing w:lineRule="exact" w:line="264" w:before="0" w:after="0"/>
        <w:ind w:firstLine="600"/>
        <w:jc w:val="both"/>
        <w:rPr/>
      </w:pPr>
      <w:r>
        <w:rPr>
          <w:rFonts w:ascii="Times New Roman" w:hAnsi="Times New Roman"/>
          <w:b w:val="false"/>
          <w:i w:val="false"/>
          <w:color w:val="000000"/>
          <w:sz w:val="28"/>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pPr>
        <w:pStyle w:val="Normal"/>
        <w:spacing w:lineRule="exact" w:line="264" w:before="0" w:after="0"/>
        <w:ind w:firstLine="600"/>
        <w:jc w:val="both"/>
        <w:rPr/>
      </w:pPr>
      <w:r>
        <w:rPr>
          <w:rFonts w:ascii="Times New Roman" w:hAnsi="Times New Roman"/>
          <w:b w:val="false"/>
          <w:i w:val="false"/>
          <w:color w:val="000000"/>
          <w:sz w:val="28"/>
        </w:rPr>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pPr>
        <w:pStyle w:val="Normal"/>
        <w:spacing w:lineRule="exact" w:line="264" w:before="0" w:after="0"/>
        <w:ind w:firstLine="600"/>
        <w:jc w:val="both"/>
        <w:rPr/>
      </w:pPr>
      <w:r>
        <w:rPr>
          <w:rFonts w:ascii="Times New Roman" w:hAnsi="Times New Roman"/>
          <w:b w:val="false"/>
          <w:i w:val="false"/>
          <w:color w:val="000000"/>
          <w:sz w:val="28"/>
        </w:rPr>
        <w:t>Вторичный сектор экономики США. Отраслевая и территориальная структура обрабатывающей промышленности. География ведущих отраслей 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pPr>
        <w:pStyle w:val="Normal"/>
        <w:spacing w:lineRule="exact" w:line="264" w:before="0" w:after="0"/>
        <w:ind w:firstLine="600"/>
        <w:jc w:val="both"/>
        <w:rPr/>
      </w:pPr>
      <w:r>
        <w:rPr>
          <w:rFonts w:ascii="Times New Roman" w:hAnsi="Times New Roman"/>
          <w:b w:val="false"/>
          <w:i w:val="false"/>
          <w:color w:val="000000"/>
          <w:sz w:val="28"/>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pPr>
        <w:pStyle w:val="Normal"/>
        <w:spacing w:lineRule="exact" w:line="264" w:before="0" w:after="0"/>
        <w:ind w:firstLine="600"/>
        <w:jc w:val="both"/>
        <w:rPr/>
      </w:pPr>
      <w:r>
        <w:rPr>
          <w:rFonts w:ascii="Times New Roman" w:hAnsi="Times New Roman"/>
          <w:b w:val="false"/>
          <w:i w:val="false"/>
          <w:color w:val="000000"/>
          <w:sz w:val="28"/>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pPr>
        <w:pStyle w:val="Normal"/>
        <w:spacing w:lineRule="exact" w:line="264" w:before="0" w:after="0"/>
        <w:ind w:firstLine="600"/>
        <w:jc w:val="both"/>
        <w:rPr/>
      </w:pPr>
      <w:r>
        <w:rPr>
          <w:rFonts w:ascii="Times New Roman" w:hAnsi="Times New Roman"/>
          <w:b w:val="false"/>
          <w:i w:val="false"/>
          <w:color w:val="000000"/>
          <w:sz w:val="28"/>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отдельных отраслей обрабатывающей промышленности США по материалам учебной литературы и Интернета.</w:t>
      </w:r>
    </w:p>
    <w:p>
      <w:pPr>
        <w:pStyle w:val="Normal"/>
        <w:spacing w:lineRule="exact" w:line="264" w:before="0" w:after="0"/>
        <w:ind w:firstLine="600"/>
        <w:jc w:val="both"/>
        <w:rPr/>
      </w:pPr>
      <w:r>
        <w:rPr>
          <w:rFonts w:ascii="Times New Roman" w:hAnsi="Times New Roman"/>
          <w:b w:val="false"/>
          <w:i w:val="false"/>
          <w:color w:val="000000"/>
          <w:sz w:val="28"/>
        </w:rPr>
        <w:t>2) Экономико-географическая характеристика одного из штатов США (по выбору учащегося).</w:t>
      </w:r>
    </w:p>
    <w:p>
      <w:pPr>
        <w:pStyle w:val="Normal"/>
        <w:spacing w:lineRule="exact" w:line="264" w:before="0" w:after="0"/>
        <w:ind w:firstLine="600"/>
        <w:jc w:val="both"/>
        <w:rPr/>
      </w:pPr>
      <w:r>
        <w:rPr>
          <w:rFonts w:ascii="Times New Roman" w:hAnsi="Times New Roman"/>
          <w:b w:val="false"/>
          <w:i w:val="false"/>
          <w:color w:val="000000"/>
          <w:sz w:val="28"/>
        </w:rPr>
        <w:t>3) Расчёт доли США в общемировых показателях ряда отраслей хозяйства.</w:t>
      </w:r>
    </w:p>
    <w:p>
      <w:pPr>
        <w:pStyle w:val="Normal"/>
        <w:spacing w:lineRule="exact" w:line="264" w:before="0" w:after="0"/>
        <w:ind w:firstLine="600"/>
        <w:jc w:val="both"/>
        <w:rPr/>
      </w:pPr>
      <w:r>
        <w:rPr>
          <w:rFonts w:ascii="Times New Roman" w:hAnsi="Times New Roman"/>
          <w:b/>
          <w:i/>
          <w:color w:val="000000"/>
          <w:sz w:val="28"/>
        </w:rPr>
        <w:t>Тема 5. Экономические районы США.</w:t>
      </w:r>
    </w:p>
    <w:p>
      <w:pPr>
        <w:pStyle w:val="Normal"/>
        <w:spacing w:lineRule="exact" w:line="264" w:before="0" w:after="0"/>
        <w:ind w:firstLine="600"/>
        <w:jc w:val="both"/>
        <w:rPr/>
      </w:pPr>
      <w:r>
        <w:rPr>
          <w:rFonts w:ascii="Times New Roman" w:hAnsi="Times New Roman"/>
          <w:b w:val="false"/>
          <w:i w:val="false"/>
          <w:color w:val="000000"/>
          <w:sz w:val="28"/>
        </w:rPr>
        <w:t>Полицентричность территориальной структуры хозяйства США. Экономическое районирование США: Северо-Восток, Средний Запад, Юг, Запад.</w:t>
      </w:r>
    </w:p>
    <w:p>
      <w:pPr>
        <w:pStyle w:val="Normal"/>
        <w:spacing w:lineRule="exact" w:line="264" w:before="0" w:after="0"/>
        <w:ind w:firstLine="600"/>
        <w:jc w:val="both"/>
        <w:rPr/>
      </w:pPr>
      <w:r>
        <w:rPr>
          <w:rFonts w:ascii="Times New Roman" w:hAnsi="Times New Roman"/>
          <w:b w:val="false"/>
          <w:i w:val="false"/>
          <w:color w:val="000000"/>
          <w:sz w:val="28"/>
        </w:rPr>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pPr>
        <w:pStyle w:val="Normal"/>
        <w:spacing w:lineRule="exact" w:line="264" w:before="0" w:after="0"/>
        <w:ind w:firstLine="600"/>
        <w:jc w:val="both"/>
        <w:rPr/>
      </w:pPr>
      <w:r>
        <w:rPr>
          <w:rFonts w:ascii="Times New Roman" w:hAnsi="Times New Roman"/>
          <w:b w:val="false"/>
          <w:i w:val="false"/>
          <w:color w:val="000000"/>
          <w:sz w:val="28"/>
        </w:rPr>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pPr>
        <w:pStyle w:val="Normal"/>
        <w:spacing w:lineRule="exact" w:line="264" w:before="0" w:after="0"/>
        <w:ind w:firstLine="600"/>
        <w:jc w:val="both"/>
        <w:rPr/>
      </w:pPr>
      <w:r>
        <w:rPr>
          <w:rFonts w:ascii="Times New Roman" w:hAnsi="Times New Roman"/>
          <w:b w:val="false"/>
          <w:i w:val="false"/>
          <w:color w:val="000000"/>
          <w:sz w:val="28"/>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pPr>
        <w:pStyle w:val="Normal"/>
        <w:spacing w:lineRule="exact" w:line="264" w:before="0" w:after="0"/>
        <w:ind w:firstLine="600"/>
        <w:jc w:val="both"/>
        <w:rPr/>
      </w:pPr>
      <w:r>
        <w:rPr>
          <w:rFonts w:ascii="Times New Roman" w:hAnsi="Times New Roman"/>
          <w:b w:val="false"/>
          <w:i w:val="false"/>
          <w:color w:val="000000"/>
          <w:sz w:val="28"/>
        </w:rPr>
        <w:t xml:space="preserve">Тихоокеанский мегалополис и его крупнейшие центры.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Комплексная характеристика экономических районов США.</w:t>
      </w:r>
    </w:p>
    <w:p>
      <w:pPr>
        <w:pStyle w:val="Normal"/>
        <w:spacing w:lineRule="exact" w:line="264" w:before="0" w:after="0"/>
        <w:ind w:firstLine="600"/>
        <w:jc w:val="both"/>
        <w:rPr/>
      </w:pPr>
      <w:r>
        <w:rPr>
          <w:rFonts w:ascii="Times New Roman" w:hAnsi="Times New Roman"/>
          <w:b w:val="false"/>
          <w:i w:val="false"/>
          <w:color w:val="000000"/>
          <w:sz w:val="28"/>
        </w:rPr>
        <w:t>2) Расчёт доли экономических районов США по ряду демографических, экономических и социальных показателей.</w:t>
      </w:r>
    </w:p>
    <w:p>
      <w:pPr>
        <w:pStyle w:val="Normal"/>
        <w:spacing w:lineRule="exact" w:line="264" w:before="0" w:after="0"/>
        <w:ind w:firstLine="600"/>
        <w:jc w:val="both"/>
        <w:rPr/>
      </w:pPr>
      <w:r>
        <w:rPr>
          <w:rFonts w:ascii="Times New Roman" w:hAnsi="Times New Roman"/>
          <w:b/>
          <w:i/>
          <w:color w:val="000000"/>
          <w:sz w:val="28"/>
        </w:rPr>
        <w:t>Тема 6. Канада.</w:t>
      </w:r>
    </w:p>
    <w:p>
      <w:pPr>
        <w:pStyle w:val="Normal"/>
        <w:spacing w:lineRule="exact" w:line="264" w:before="0" w:after="0"/>
        <w:ind w:firstLine="600"/>
        <w:jc w:val="both"/>
        <w:rPr/>
      </w:pPr>
      <w:r>
        <w:rPr>
          <w:rFonts w:ascii="Times New Roman" w:hAnsi="Times New Roman"/>
          <w:b w:val="false"/>
          <w:i w:val="false"/>
          <w:color w:val="000000"/>
          <w:sz w:val="28"/>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pPr>
        <w:pStyle w:val="Normal"/>
        <w:spacing w:lineRule="exact" w:line="264" w:before="0" w:after="0"/>
        <w:ind w:firstLine="600"/>
        <w:jc w:val="both"/>
        <w:rPr/>
      </w:pPr>
      <w:r>
        <w:rPr>
          <w:rFonts w:ascii="Times New Roman" w:hAnsi="Times New Roman"/>
          <w:b w:val="false"/>
          <w:i w:val="false"/>
          <w:color w:val="000000"/>
          <w:sz w:val="28"/>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pPr>
        <w:pStyle w:val="Normal"/>
        <w:spacing w:lineRule="exact" w:line="264" w:before="0" w:after="0"/>
        <w:ind w:firstLine="600"/>
        <w:jc w:val="both"/>
        <w:rPr/>
      </w:pPr>
      <w:r>
        <w:rPr>
          <w:rFonts w:ascii="Times New Roman" w:hAnsi="Times New Roman"/>
          <w:b w:val="false"/>
          <w:i w:val="false"/>
          <w:color w:val="000000"/>
          <w:sz w:val="28"/>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Хозяйственная оценка природно-ресурсного потенциала Канады.</w:t>
      </w:r>
    </w:p>
    <w:p>
      <w:pPr>
        <w:pStyle w:val="Normal"/>
        <w:spacing w:lineRule="exact" w:line="264" w:before="0" w:after="0"/>
        <w:ind w:firstLine="600"/>
        <w:jc w:val="both"/>
        <w:rPr/>
      </w:pPr>
      <w:r>
        <w:rPr>
          <w:rFonts w:ascii="Times New Roman" w:hAnsi="Times New Roman"/>
          <w:b w:val="false"/>
          <w:i w:val="false"/>
          <w:color w:val="000000"/>
          <w:sz w:val="28"/>
        </w:rPr>
        <w:t>2) Географическая характеристика одной из отраслей международной специализации Канады.</w:t>
      </w:r>
    </w:p>
    <w:p>
      <w:pPr>
        <w:pStyle w:val="Normal"/>
        <w:spacing w:lineRule="exact" w:line="264" w:before="0" w:after="0"/>
        <w:ind w:left="120" w:hanging="0"/>
        <w:jc w:val="both"/>
        <w:rPr/>
      </w:pPr>
      <w:r>
        <w:rPr>
          <w:rFonts w:ascii="Times New Roman" w:hAnsi="Times New Roman"/>
          <w:b/>
          <w:i w:val="false"/>
          <w:color w:val="000000"/>
          <w:sz w:val="28"/>
        </w:rPr>
        <w:t>Раздел 9. Латинская Америка.</w:t>
      </w:r>
    </w:p>
    <w:p>
      <w:pPr>
        <w:pStyle w:val="Normal"/>
        <w:spacing w:lineRule="exact" w:line="264" w:before="0" w:after="0"/>
        <w:ind w:firstLine="600"/>
        <w:jc w:val="both"/>
        <w:rPr/>
      </w:pPr>
      <w:r>
        <w:rPr>
          <w:rFonts w:ascii="Times New Roman" w:hAnsi="Times New Roman"/>
          <w:b/>
          <w:i/>
          <w:color w:val="000000"/>
          <w:sz w:val="28"/>
        </w:rPr>
        <w:t>Тема 1. Географическое положение и политическая карта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pPr>
        <w:pStyle w:val="Normal"/>
        <w:spacing w:lineRule="exact" w:line="264" w:before="0" w:after="0"/>
        <w:ind w:firstLine="600"/>
        <w:jc w:val="both"/>
        <w:rPr/>
      </w:pPr>
      <w:r>
        <w:rPr>
          <w:rFonts w:ascii="Times New Roman" w:hAnsi="Times New Roman"/>
          <w:b w:val="false"/>
          <w:i w:val="false"/>
          <w:color w:val="000000"/>
          <w:sz w:val="28"/>
        </w:rPr>
        <w:t xml:space="preserve">Исторические особенности формирования политической карты Латинской Америки. Значение соседства c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политической карты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2) Построение графа, отражающего соседство стран Латинской Америки.</w:t>
      </w:r>
    </w:p>
    <w:p>
      <w:pPr>
        <w:pStyle w:val="Normal"/>
        <w:spacing w:lineRule="exact" w:line="264" w:before="0" w:after="0"/>
        <w:ind w:firstLine="600"/>
        <w:jc w:val="both"/>
        <w:rPr/>
      </w:pPr>
      <w:r>
        <w:rPr>
          <w:rFonts w:ascii="Times New Roman" w:hAnsi="Times New Roman"/>
          <w:b/>
          <w:i/>
          <w:color w:val="000000"/>
          <w:sz w:val="28"/>
        </w:rPr>
        <w:t>Тема 2. Природно-ресурсный потенциал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характеристика природно-ресурсного потенциала отдельных стран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2) Расчёт доли Латинской Америки в запасах ряда видов минерального сырья.</w:t>
      </w:r>
    </w:p>
    <w:p>
      <w:pPr>
        <w:pStyle w:val="Normal"/>
        <w:spacing w:lineRule="exact" w:line="264" w:before="0" w:after="0"/>
        <w:ind w:firstLine="600"/>
        <w:jc w:val="both"/>
        <w:rPr/>
      </w:pPr>
      <w:r>
        <w:rPr>
          <w:rFonts w:ascii="Times New Roman" w:hAnsi="Times New Roman"/>
          <w:b/>
          <w:i/>
          <w:color w:val="000000"/>
          <w:sz w:val="28"/>
        </w:rPr>
        <w:t>Тема 3. Население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pPr>
        <w:pStyle w:val="Normal"/>
        <w:spacing w:lineRule="exact" w:line="264" w:before="0" w:after="0"/>
        <w:ind w:firstLine="600"/>
        <w:jc w:val="both"/>
        <w:rPr/>
      </w:pPr>
      <w:r>
        <w:rPr>
          <w:rFonts w:ascii="Times New Roman" w:hAnsi="Times New Roman"/>
          <w:b w:val="false"/>
          <w:i w:val="false"/>
          <w:color w:val="000000"/>
          <w:sz w:val="28"/>
        </w:rPr>
        <w:t>2) Определение динамики роста крупнейших городских агломераций Латинской Америки.</w:t>
      </w:r>
    </w:p>
    <w:p>
      <w:pPr>
        <w:pStyle w:val="Normal"/>
        <w:spacing w:lineRule="exact" w:line="264" w:before="0" w:after="0"/>
        <w:ind w:firstLine="600"/>
        <w:jc w:val="both"/>
        <w:rPr/>
      </w:pPr>
      <w:r>
        <w:rPr>
          <w:rFonts w:ascii="Times New Roman" w:hAnsi="Times New Roman"/>
          <w:b/>
          <w:i/>
          <w:color w:val="000000"/>
          <w:sz w:val="28"/>
        </w:rPr>
        <w:t>Тема 4. Хозяйство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 xml:space="preserve">Место стран региона в международном географическом разделении труда, проблема отхода от узкой специализации экономики. </w:t>
      </w:r>
    </w:p>
    <w:p>
      <w:pPr>
        <w:pStyle w:val="Normal"/>
        <w:spacing w:lineRule="exact" w:line="264" w:before="0" w:after="0"/>
        <w:ind w:firstLine="600"/>
        <w:jc w:val="both"/>
        <w:rPr/>
      </w:pPr>
      <w:r>
        <w:rPr>
          <w:rFonts w:ascii="Times New Roman" w:hAnsi="Times New Roman"/>
          <w:b w:val="false"/>
          <w:i w:val="false"/>
          <w:color w:val="000000"/>
          <w:sz w:val="28"/>
        </w:rPr>
        <w:t xml:space="preserve">Современная структура экономики региона, её многоукладность. Разнообразие форм собственности. </w:t>
      </w:r>
    </w:p>
    <w:p>
      <w:pPr>
        <w:pStyle w:val="Normal"/>
        <w:spacing w:lineRule="exact" w:line="264" w:before="0" w:after="0"/>
        <w:ind w:firstLine="600"/>
        <w:jc w:val="both"/>
        <w:rPr/>
      </w:pPr>
      <w:r>
        <w:rPr>
          <w:rFonts w:ascii="Times New Roman" w:hAnsi="Times New Roman"/>
          <w:b w:val="false"/>
          <w:i w:val="false"/>
          <w:color w:val="000000"/>
          <w:sz w:val="28"/>
        </w:rPr>
        <w:t>Горнодобывающая промышленность, её отраслевая структура и размещение, высокая степень экспортности.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Pr>
          <w:rFonts w:ascii="Times New Roman" w:hAnsi="Times New Roman"/>
          <w:b w:val="false"/>
          <w:i/>
          <w:color w:val="000000"/>
          <w:sz w:val="28"/>
        </w:rPr>
        <w:t xml:space="preserve">. </w:t>
      </w:r>
      <w:r>
        <w:rPr>
          <w:rFonts w:ascii="Times New Roman" w:hAnsi="Times New Roman"/>
          <w:b w:val="false"/>
          <w:i w:val="false"/>
          <w:color w:val="000000"/>
          <w:sz w:val="28"/>
        </w:rPr>
        <w:t>Слабое использование земельных ресурсов региона. Проблема освоения новых земель. Характер землевладения и 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Расчёт величины экспортной квоты для стран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2) Выявление причин неравномерности хозяйственного освоения территорий стран Латинской Америки (Бразилии, Мексики, Аргентины, Венесуэлы, Перу).</w:t>
      </w:r>
    </w:p>
    <w:p>
      <w:pPr>
        <w:pStyle w:val="Normal"/>
        <w:spacing w:lineRule="exact" w:line="264" w:before="0" w:after="0"/>
        <w:ind w:firstLine="600"/>
        <w:jc w:val="both"/>
        <w:rPr/>
      </w:pPr>
      <w:r>
        <w:rPr>
          <w:rFonts w:ascii="Times New Roman" w:hAnsi="Times New Roman"/>
          <w:b w:val="false"/>
          <w:i w:val="false"/>
          <w:color w:val="000000"/>
          <w:sz w:val="28"/>
        </w:rPr>
        <w:t>3) Определение международной специализации ряда стран Латинской Америки.</w:t>
      </w:r>
    </w:p>
    <w:p>
      <w:pPr>
        <w:pStyle w:val="Normal"/>
        <w:spacing w:lineRule="exact" w:line="264" w:before="0" w:after="0"/>
        <w:ind w:firstLine="600"/>
        <w:jc w:val="both"/>
        <w:rPr/>
      </w:pPr>
      <w:r>
        <w:rPr>
          <w:rFonts w:ascii="Times New Roman" w:hAnsi="Times New Roman"/>
          <w:b/>
          <w:i/>
          <w:color w:val="000000"/>
          <w:sz w:val="28"/>
        </w:rPr>
        <w:t>Тема 5. Бразилия.</w:t>
      </w:r>
    </w:p>
    <w:p>
      <w:pPr>
        <w:pStyle w:val="Normal"/>
        <w:spacing w:lineRule="exact" w:line="264" w:before="0" w:after="0"/>
        <w:ind w:firstLine="600"/>
        <w:jc w:val="both"/>
        <w:rPr/>
      </w:pPr>
      <w:r>
        <w:rPr>
          <w:rFonts w:ascii="Times New Roman" w:hAnsi="Times New Roman"/>
          <w:b w:val="false"/>
          <w:i w:val="false"/>
          <w:color w:val="000000"/>
          <w:sz w:val="28"/>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pPr>
        <w:pStyle w:val="Normal"/>
        <w:spacing w:lineRule="exact" w:line="264" w:before="0" w:after="0"/>
        <w:ind w:firstLine="600"/>
        <w:jc w:val="both"/>
        <w:rPr/>
      </w:pPr>
      <w:r>
        <w:rPr>
          <w:rFonts w:ascii="Times New Roman" w:hAnsi="Times New Roman"/>
          <w:b w:val="false"/>
          <w:i w:val="false"/>
          <w:color w:val="000000"/>
          <w:sz w:val="28"/>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pPr>
        <w:pStyle w:val="Normal"/>
        <w:spacing w:lineRule="exact" w:line="264" w:before="0" w:after="0"/>
        <w:ind w:firstLine="600"/>
        <w:jc w:val="both"/>
        <w:rPr/>
      </w:pPr>
      <w:r>
        <w:rPr>
          <w:rFonts w:ascii="Times New Roman" w:hAnsi="Times New Roman"/>
          <w:b w:val="false"/>
          <w:i w:val="false"/>
          <w:color w:val="000000"/>
          <w:sz w:val="28"/>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Построение и анализ диаграмм товарного экспорта и импорта Бразилии.</w:t>
      </w:r>
    </w:p>
    <w:p>
      <w:pPr>
        <w:pStyle w:val="Normal"/>
        <w:spacing w:lineRule="exact" w:line="264" w:before="0" w:after="0"/>
        <w:ind w:firstLine="600"/>
        <w:jc w:val="both"/>
        <w:rPr/>
      </w:pPr>
      <w:r>
        <w:rPr>
          <w:rFonts w:ascii="Times New Roman" w:hAnsi="Times New Roman"/>
          <w:b/>
          <w:i/>
          <w:color w:val="000000"/>
          <w:sz w:val="28"/>
        </w:rPr>
        <w:t>Тема 6. Мексика.</w:t>
      </w:r>
    </w:p>
    <w:p>
      <w:pPr>
        <w:pStyle w:val="Normal"/>
        <w:spacing w:lineRule="exact" w:line="264" w:before="0" w:after="0"/>
        <w:ind w:firstLine="600"/>
        <w:jc w:val="both"/>
        <w:rPr/>
      </w:pPr>
      <w:r>
        <w:rPr>
          <w:rFonts w:ascii="Times New Roman" w:hAnsi="Times New Roman"/>
          <w:b w:val="false"/>
          <w:i w:val="false"/>
          <w:color w:val="000000"/>
          <w:sz w:val="28"/>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pPr>
        <w:pStyle w:val="Normal"/>
        <w:spacing w:lineRule="exact" w:line="264" w:before="0" w:after="0"/>
        <w:ind w:firstLine="600"/>
        <w:jc w:val="both"/>
        <w:rPr/>
      </w:pPr>
      <w:r>
        <w:rPr>
          <w:rFonts w:ascii="Times New Roman" w:hAnsi="Times New Roman"/>
          <w:b w:val="false"/>
          <w:i w:val="false"/>
          <w:color w:val="000000"/>
          <w:sz w:val="28"/>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pPr>
        <w:pStyle w:val="Normal"/>
        <w:spacing w:lineRule="exact" w:line="264" w:before="0" w:after="0"/>
        <w:ind w:firstLine="600"/>
        <w:jc w:val="both"/>
        <w:rPr/>
      </w:pPr>
      <w:r>
        <w:rPr>
          <w:rFonts w:ascii="Times New Roman" w:hAnsi="Times New Roman"/>
          <w:b w:val="false"/>
          <w:i w:val="false"/>
          <w:color w:val="000000"/>
          <w:sz w:val="28"/>
        </w:rPr>
        <w:t>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Pr>
          <w:rFonts w:ascii="Times New Roman" w:hAnsi="Times New Roman"/>
          <w:b w:val="false"/>
          <w:i/>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Хозяйственная оценка природно-ресурсного потенциала Мексики.</w:t>
      </w:r>
    </w:p>
    <w:p>
      <w:pPr>
        <w:pStyle w:val="Normal"/>
        <w:spacing w:lineRule="exact" w:line="264" w:before="0" w:after="0"/>
        <w:ind w:firstLine="600"/>
        <w:jc w:val="both"/>
        <w:rPr/>
      </w:pPr>
      <w:r>
        <w:rPr>
          <w:rFonts w:ascii="Times New Roman" w:hAnsi="Times New Roman"/>
          <w:b w:val="false"/>
          <w:i w:val="false"/>
          <w:color w:val="000000"/>
          <w:sz w:val="28"/>
        </w:rPr>
        <w:t>2) Построение и анализ диаграмм товарного экспорта и импорта Мексики.</w:t>
      </w:r>
    </w:p>
    <w:p>
      <w:pPr>
        <w:pStyle w:val="Normal"/>
        <w:spacing w:lineRule="exact" w:line="264" w:before="0" w:after="0"/>
        <w:ind w:left="120" w:hanging="0"/>
        <w:jc w:val="both"/>
        <w:rPr/>
      </w:pPr>
      <w:r>
        <w:rPr>
          <w:rFonts w:ascii="Times New Roman" w:hAnsi="Times New Roman"/>
          <w:b/>
          <w:i w:val="false"/>
          <w:color w:val="000000"/>
          <w:sz w:val="28"/>
        </w:rPr>
        <w:t>Раздел 10. Австралия и Океания.</w:t>
      </w:r>
    </w:p>
    <w:p>
      <w:pPr>
        <w:pStyle w:val="Normal"/>
        <w:spacing w:lineRule="exact" w:line="264" w:before="0" w:after="0"/>
        <w:ind w:firstLine="600"/>
        <w:jc w:val="both"/>
        <w:rPr/>
      </w:pPr>
      <w:r>
        <w:rPr>
          <w:rFonts w:ascii="Times New Roman" w:hAnsi="Times New Roman"/>
          <w:b/>
          <w:i/>
          <w:color w:val="000000"/>
          <w:sz w:val="28"/>
        </w:rPr>
        <w:t>Тема 1. Австралия.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Восток – наиболее благоприятные для хозяйственного освоения территории страны. Эндемичность флоры и фауны. Состояние окружающей среды и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Образование доминиона и ускорение хозяйственного развития в первой половине XX в. Новые условия развития после Второй мировой войны.</w:t>
      </w:r>
    </w:p>
    <w:p>
      <w:pPr>
        <w:pStyle w:val="Normal"/>
        <w:spacing w:lineRule="exact" w:line="264" w:before="0" w:after="0"/>
        <w:ind w:firstLine="600"/>
        <w:jc w:val="both"/>
        <w:rPr/>
      </w:pPr>
      <w:r>
        <w:rPr>
          <w:rFonts w:ascii="Times New Roman" w:hAnsi="Times New Roman"/>
          <w:b w:val="false"/>
          <w:i w:val="false"/>
          <w:color w:val="000000"/>
          <w:sz w:val="28"/>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pPr>
        <w:pStyle w:val="Normal"/>
        <w:spacing w:lineRule="exact" w:line="264" w:before="0" w:after="0"/>
        <w:ind w:firstLine="600"/>
        <w:jc w:val="both"/>
        <w:rPr/>
      </w:pPr>
      <w:r>
        <w:rPr>
          <w:rFonts w:ascii="Times New Roman" w:hAnsi="Times New Roman"/>
          <w:b w:val="false"/>
          <w:i w:val="false"/>
          <w:color w:val="000000"/>
          <w:sz w:val="28"/>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pPr>
        <w:pStyle w:val="Normal"/>
        <w:spacing w:lineRule="exact" w:line="264" w:before="0" w:after="0"/>
        <w:ind w:firstLine="600"/>
        <w:jc w:val="both"/>
        <w:rPr/>
      </w:pPr>
      <w:r>
        <w:rPr>
          <w:rFonts w:ascii="Times New Roman" w:hAnsi="Times New Roman"/>
          <w:b w:val="false"/>
          <w:i w:val="false"/>
          <w:color w:val="000000"/>
          <w:sz w:val="28"/>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товарной и географической структуры экспорта Австралии.</w:t>
      </w:r>
    </w:p>
    <w:p>
      <w:pPr>
        <w:pStyle w:val="Normal"/>
        <w:spacing w:lineRule="exact" w:line="264" w:before="0" w:after="0"/>
        <w:ind w:firstLine="600"/>
        <w:jc w:val="both"/>
        <w:rPr/>
      </w:pPr>
      <w:r>
        <w:rPr>
          <w:rFonts w:ascii="Times New Roman" w:hAnsi="Times New Roman"/>
          <w:b w:val="false"/>
          <w:i w:val="false"/>
          <w:color w:val="000000"/>
          <w:sz w:val="28"/>
        </w:rPr>
        <w:t>2) Расчёт доли Австралии в мировой добыче ряда видов минерального сырья.</w:t>
      </w:r>
    </w:p>
    <w:p>
      <w:pPr>
        <w:pStyle w:val="Normal"/>
        <w:spacing w:lineRule="exact" w:line="264" w:before="0" w:after="0"/>
        <w:ind w:firstLine="600"/>
        <w:jc w:val="both"/>
        <w:rPr/>
      </w:pPr>
      <w:r>
        <w:rPr>
          <w:rFonts w:ascii="Times New Roman" w:hAnsi="Times New Roman"/>
          <w:b/>
          <w:i/>
          <w:color w:val="000000"/>
          <w:sz w:val="28"/>
        </w:rPr>
        <w:t>Тема 2. Новая Зеландия и Океания.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Моноспециализация большинства стран региона.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pPr>
        <w:pStyle w:val="Normal"/>
        <w:spacing w:lineRule="exact" w:line="264" w:before="0" w:after="0"/>
        <w:ind w:left="120" w:hanging="0"/>
        <w:jc w:val="both"/>
        <w:rPr/>
      </w:pPr>
      <w:r>
        <w:rPr>
          <w:rFonts w:ascii="Times New Roman" w:hAnsi="Times New Roman"/>
          <w:b/>
          <w:i w:val="false"/>
          <w:color w:val="000000"/>
          <w:sz w:val="28"/>
        </w:rPr>
        <w:t>Раздел 11. Зарубежная Азия.</w:t>
      </w:r>
    </w:p>
    <w:p>
      <w:pPr>
        <w:pStyle w:val="Normal"/>
        <w:spacing w:lineRule="exact" w:line="264" w:before="0" w:after="0"/>
        <w:ind w:firstLine="600"/>
        <w:jc w:val="both"/>
        <w:rPr/>
      </w:pPr>
      <w:r>
        <w:rPr>
          <w:rFonts w:ascii="Times New Roman" w:hAnsi="Times New Roman"/>
          <w:b/>
          <w:i/>
          <w:color w:val="000000"/>
          <w:sz w:val="28"/>
        </w:rPr>
        <w:t>Тема 1. Географическое положение и политическая карта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Площадь, размеры и состав территории региона. Политическая карта зарубежной Азии. Изменения на политической карте в ХX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Построение графа, отражающего соседство стран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2) Нанесение на карту зарубежной Азии зон важнейших территориальных конфликтов.</w:t>
      </w:r>
    </w:p>
    <w:p>
      <w:pPr>
        <w:pStyle w:val="Normal"/>
        <w:spacing w:lineRule="exact" w:line="264" w:before="0" w:after="0"/>
        <w:ind w:firstLine="600"/>
        <w:jc w:val="both"/>
        <w:rPr/>
      </w:pPr>
      <w:r>
        <w:rPr>
          <w:rFonts w:ascii="Times New Roman" w:hAnsi="Times New Roman"/>
          <w:b/>
          <w:i/>
          <w:color w:val="000000"/>
          <w:sz w:val="28"/>
        </w:rPr>
        <w:t>Тема 2. Природно-ресурсный потенциал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Вычисление доли зарубежной Азии в мировых запасах угля, нефти и газа.</w:t>
      </w:r>
    </w:p>
    <w:p>
      <w:pPr>
        <w:pStyle w:val="Normal"/>
        <w:spacing w:lineRule="exact" w:line="264" w:before="0" w:after="0"/>
        <w:ind w:firstLine="600"/>
        <w:jc w:val="both"/>
        <w:rPr/>
      </w:pPr>
      <w:r>
        <w:rPr>
          <w:rFonts w:ascii="Times New Roman" w:hAnsi="Times New Roman"/>
          <w:b/>
          <w:i/>
          <w:color w:val="000000"/>
          <w:sz w:val="28"/>
        </w:rPr>
        <w:t>Тема 3. Население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динамики численности населения крупнейших городских агломераций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2) Сравнительная характеристика крупнейших по численности этносов зарубежной Азии.</w:t>
      </w:r>
    </w:p>
    <w:p>
      <w:pPr>
        <w:pStyle w:val="Normal"/>
        <w:spacing w:lineRule="exact" w:line="264" w:before="0" w:after="0"/>
        <w:ind w:firstLine="600"/>
        <w:jc w:val="both"/>
        <w:rPr/>
      </w:pPr>
      <w:r>
        <w:rPr>
          <w:rFonts w:ascii="Times New Roman" w:hAnsi="Times New Roman"/>
          <w:b/>
          <w:i/>
          <w:color w:val="000000"/>
          <w:sz w:val="28"/>
        </w:rPr>
        <w:t>Тема 4. Хозяйство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внешнеторгового баланса и географии внешней торговли стран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pPr>
        <w:pStyle w:val="Normal"/>
        <w:spacing w:lineRule="exact" w:line="264" w:before="0" w:after="0"/>
        <w:ind w:firstLine="600"/>
        <w:jc w:val="both"/>
        <w:rPr/>
      </w:pPr>
      <w:r>
        <w:rPr>
          <w:rFonts w:ascii="Times New Roman" w:hAnsi="Times New Roman"/>
          <w:b w:val="false"/>
          <w:i w:val="false"/>
          <w:color w:val="000000"/>
          <w:sz w:val="28"/>
        </w:rPr>
        <w:t>3) Сравнение международной специализации Японии и Индии.</w:t>
      </w:r>
    </w:p>
    <w:p>
      <w:pPr>
        <w:pStyle w:val="Normal"/>
        <w:spacing w:lineRule="exact" w:line="264" w:before="0" w:after="0"/>
        <w:ind w:firstLine="600"/>
        <w:jc w:val="both"/>
        <w:rPr/>
      </w:pPr>
      <w:r>
        <w:rPr>
          <w:rFonts w:ascii="Times New Roman" w:hAnsi="Times New Roman"/>
          <w:b/>
          <w:i/>
          <w:color w:val="000000"/>
          <w:sz w:val="28"/>
        </w:rPr>
        <w:t>Тема 5. Китай.</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pPr>
        <w:pStyle w:val="Normal"/>
        <w:spacing w:lineRule="exact" w:line="264" w:before="0" w:after="0"/>
        <w:ind w:firstLine="600"/>
        <w:jc w:val="both"/>
        <w:rPr/>
      </w:pPr>
      <w:r>
        <w:rPr>
          <w:rFonts w:ascii="Times New Roman" w:hAnsi="Times New Roman"/>
          <w:b w:val="false"/>
          <w:i w:val="false"/>
          <w:color w:val="000000"/>
          <w:sz w:val="28"/>
        </w:rPr>
        <w:t>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pPr>
        <w:pStyle w:val="Normal"/>
        <w:spacing w:lineRule="exact" w:line="264" w:before="0" w:after="0"/>
        <w:ind w:firstLine="600"/>
        <w:jc w:val="both"/>
        <w:rPr/>
      </w:pPr>
      <w:r>
        <w:rPr>
          <w:rFonts w:ascii="Times New Roman" w:hAnsi="Times New Roman"/>
          <w:b w:val="false"/>
          <w:i w:val="false"/>
          <w:color w:val="000000"/>
          <w:sz w:val="28"/>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Энергообеспеченность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pPr>
        <w:pStyle w:val="Normal"/>
        <w:spacing w:lineRule="exact" w:line="264" w:before="0" w:after="0"/>
        <w:ind w:firstLine="600"/>
        <w:jc w:val="both"/>
        <w:rPr/>
      </w:pPr>
      <w:r>
        <w:rPr>
          <w:rFonts w:ascii="Times New Roman" w:hAnsi="Times New Roman"/>
          <w:b w:val="false"/>
          <w:i w:val="false"/>
          <w:color w:val="000000"/>
          <w:sz w:val="28"/>
        </w:rPr>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Построение картограммы по основным показателям сельскохозяйственных районов Китая.</w:t>
      </w:r>
    </w:p>
    <w:p>
      <w:pPr>
        <w:pStyle w:val="Normal"/>
        <w:spacing w:lineRule="exact" w:line="264" w:before="0" w:after="0"/>
        <w:ind w:firstLine="600"/>
        <w:jc w:val="both"/>
        <w:rPr/>
      </w:pPr>
      <w:r>
        <w:rPr>
          <w:rFonts w:ascii="Times New Roman" w:hAnsi="Times New Roman"/>
          <w:b w:val="false"/>
          <w:i w:val="false"/>
          <w:color w:val="000000"/>
          <w:sz w:val="28"/>
        </w:rPr>
        <w:t>2) Анализ факторов бурного экономического развития КНР на рубеже XX и XXI вв.</w:t>
      </w:r>
    </w:p>
    <w:p>
      <w:pPr>
        <w:pStyle w:val="Normal"/>
        <w:spacing w:lineRule="exact" w:line="264" w:before="0" w:after="0"/>
        <w:ind w:firstLine="600"/>
        <w:jc w:val="both"/>
        <w:rPr/>
      </w:pPr>
      <w:r>
        <w:rPr>
          <w:rFonts w:ascii="Times New Roman" w:hAnsi="Times New Roman"/>
          <w:b w:val="false"/>
          <w:i w:val="false"/>
          <w:color w:val="000000"/>
          <w:sz w:val="28"/>
        </w:rPr>
        <w:t>3) Характеристика основных отраслей горнодобывающей промышленности Китая.</w:t>
      </w:r>
    </w:p>
    <w:p>
      <w:pPr>
        <w:pStyle w:val="Normal"/>
        <w:spacing w:lineRule="exact" w:line="264" w:before="0" w:after="0"/>
        <w:ind w:firstLine="600"/>
        <w:jc w:val="both"/>
        <w:rPr/>
      </w:pPr>
      <w:r>
        <w:rPr>
          <w:rFonts w:ascii="Times New Roman" w:hAnsi="Times New Roman"/>
          <w:b/>
          <w:i/>
          <w:color w:val="000000"/>
          <w:sz w:val="28"/>
        </w:rPr>
        <w:t>Тема 6. Индия.</w:t>
      </w:r>
    </w:p>
    <w:p>
      <w:pPr>
        <w:pStyle w:val="Normal"/>
        <w:spacing w:lineRule="exact" w:line="264" w:before="0" w:after="0"/>
        <w:ind w:firstLine="600"/>
        <w:jc w:val="both"/>
        <w:rPr/>
      </w:pPr>
      <w:r>
        <w:rPr>
          <w:rFonts w:ascii="Times New Roman" w:hAnsi="Times New Roman"/>
          <w:b w:val="false"/>
          <w:i w:val="false"/>
          <w:color w:val="000000"/>
          <w:sz w:val="28"/>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хозяйства в условиях многоукладности и сохранения пережитков колониальной экономики. Активное участие государства в 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pPr>
        <w:pStyle w:val="Normal"/>
        <w:spacing w:lineRule="exact" w:line="264" w:before="0" w:after="0"/>
        <w:ind w:firstLine="600"/>
        <w:jc w:val="both"/>
        <w:rPr/>
      </w:pPr>
      <w:r>
        <w:rPr>
          <w:rFonts w:ascii="Times New Roman" w:hAnsi="Times New Roman"/>
          <w:b w:val="false"/>
          <w:i w:val="false"/>
          <w:color w:val="000000"/>
          <w:sz w:val="28"/>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pPr>
        <w:pStyle w:val="Normal"/>
        <w:spacing w:lineRule="exact" w:line="264" w:before="0" w:after="0"/>
        <w:ind w:firstLine="600"/>
        <w:jc w:val="both"/>
        <w:rPr/>
      </w:pPr>
      <w:r>
        <w:rPr>
          <w:rFonts w:ascii="Times New Roman" w:hAnsi="Times New Roman"/>
          <w:b w:val="false"/>
          <w:i w:val="false"/>
          <w:color w:val="000000"/>
          <w:sz w:val="28"/>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Сопоставление этнических ареалов и административно-территориальных единиц Индии.</w:t>
      </w:r>
    </w:p>
    <w:p>
      <w:pPr>
        <w:pStyle w:val="Normal"/>
        <w:spacing w:lineRule="exact" w:line="264" w:before="0" w:after="0"/>
        <w:ind w:firstLine="600"/>
        <w:jc w:val="both"/>
        <w:rPr/>
      </w:pPr>
      <w:r>
        <w:rPr>
          <w:rFonts w:ascii="Times New Roman" w:hAnsi="Times New Roman"/>
          <w:b w:val="false"/>
          <w:i w:val="false"/>
          <w:color w:val="000000"/>
          <w:sz w:val="28"/>
        </w:rPr>
        <w:t>2) Анализ динамики численности населения Индии с 1901 г.</w:t>
      </w:r>
    </w:p>
    <w:p>
      <w:pPr>
        <w:pStyle w:val="Normal"/>
        <w:spacing w:lineRule="exact" w:line="264" w:before="0" w:after="0"/>
        <w:ind w:firstLine="600"/>
        <w:jc w:val="both"/>
        <w:rPr/>
      </w:pPr>
      <w:r>
        <w:rPr>
          <w:rFonts w:ascii="Times New Roman" w:hAnsi="Times New Roman"/>
          <w:b w:val="false"/>
          <w:i w:val="false"/>
          <w:color w:val="000000"/>
          <w:sz w:val="28"/>
        </w:rPr>
        <w:t>3) Характеристика сельскохозяйственных районов Индии.</w:t>
      </w:r>
    </w:p>
    <w:p>
      <w:pPr>
        <w:pStyle w:val="Normal"/>
        <w:spacing w:lineRule="exact" w:line="264" w:before="0" w:after="0"/>
        <w:ind w:firstLine="600"/>
        <w:jc w:val="both"/>
        <w:rPr/>
      </w:pPr>
      <w:r>
        <w:rPr>
          <w:rFonts w:ascii="Times New Roman" w:hAnsi="Times New Roman"/>
          <w:b w:val="false"/>
          <w:i w:val="false"/>
          <w:color w:val="000000"/>
          <w:sz w:val="28"/>
        </w:rPr>
        <w:t>4) Сравнение товарной и географической структуры экспорта и импорта Индии.</w:t>
      </w:r>
    </w:p>
    <w:p>
      <w:pPr>
        <w:pStyle w:val="Normal"/>
        <w:spacing w:lineRule="exact" w:line="264" w:before="0" w:after="0"/>
        <w:ind w:firstLine="600"/>
        <w:jc w:val="both"/>
        <w:rPr/>
      </w:pPr>
      <w:r>
        <w:rPr>
          <w:rFonts w:ascii="Times New Roman" w:hAnsi="Times New Roman"/>
          <w:b/>
          <w:i/>
          <w:color w:val="000000"/>
          <w:sz w:val="28"/>
        </w:rPr>
        <w:t>Тема 7. Япония.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ресурсы. Зависимость от импорта минерального сырья. Проблемы природопользования.</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Историко-географические особенности развития. Экономический взлёт после Второй мировой войны («японское экономическое чудо»). </w:t>
      </w:r>
    </w:p>
    <w:p>
      <w:pPr>
        <w:pStyle w:val="Normal"/>
        <w:spacing w:lineRule="exact" w:line="264" w:before="0" w:after="0"/>
        <w:ind w:firstLine="600"/>
        <w:jc w:val="both"/>
        <w:rPr/>
      </w:pPr>
      <w:r>
        <w:rPr>
          <w:rFonts w:ascii="Times New Roman" w:hAnsi="Times New Roman"/>
          <w:b w:val="false"/>
          <w:i w:val="false"/>
          <w:color w:val="000000"/>
          <w:sz w:val="28"/>
        </w:rPr>
        <w:t>Исторические особенности формирования японской нации, определившие однонациональный состав современного населения, его 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Токайдо. Токио и столичная агломерация.</w:t>
      </w:r>
    </w:p>
    <w:p>
      <w:pPr>
        <w:pStyle w:val="Normal"/>
        <w:spacing w:lineRule="exact" w:line="264" w:before="0" w:after="0"/>
        <w:ind w:firstLine="600"/>
        <w:jc w:val="both"/>
        <w:rPr/>
      </w:pPr>
      <w:r>
        <w:rPr>
          <w:rFonts w:ascii="Times New Roman" w:hAnsi="Times New Roman"/>
          <w:b w:val="false"/>
          <w:i w:val="false"/>
          <w:color w:val="000000"/>
          <w:sz w:val="28"/>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Pr>
          <w:rFonts w:ascii="Times New Roman" w:hAnsi="Times New Roman"/>
          <w:b w:val="false"/>
          <w:i/>
          <w:color w:val="000000"/>
          <w:sz w:val="28"/>
        </w:rPr>
        <w:t>.</w:t>
      </w:r>
      <w:r>
        <w:rPr>
          <w:rFonts w:ascii="Times New Roman" w:hAnsi="Times New Roman"/>
          <w:b w:val="false"/>
          <w:i w:val="false"/>
          <w:color w:val="000000"/>
          <w:sz w:val="28"/>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pPr>
        <w:pStyle w:val="Normal"/>
        <w:spacing w:lineRule="exact" w:line="264" w:before="0" w:after="0"/>
        <w:ind w:firstLine="600"/>
        <w:jc w:val="both"/>
        <w:rPr/>
      </w:pPr>
      <w:r>
        <w:rPr>
          <w:rFonts w:ascii="Times New Roman" w:hAnsi="Times New Roman"/>
          <w:b w:val="false"/>
          <w:i w:val="false"/>
          <w:color w:val="000000"/>
          <w:sz w:val="28"/>
        </w:rPr>
        <w:t>Территориальная структура хозяйства. Ведущая роль Тихоокеанского пояса. Районирование Японии.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места отдельных отраслей промышленности Японии в мировом хозяйстве.</w:t>
      </w:r>
    </w:p>
    <w:p>
      <w:pPr>
        <w:pStyle w:val="Normal"/>
        <w:spacing w:lineRule="exact" w:line="264" w:before="0" w:after="0"/>
        <w:ind w:firstLine="600"/>
        <w:jc w:val="both"/>
        <w:rPr/>
      </w:pPr>
      <w:r>
        <w:rPr>
          <w:rFonts w:ascii="Times New Roman" w:hAnsi="Times New Roman"/>
          <w:b w:val="false"/>
          <w:i w:val="false"/>
          <w:color w:val="000000"/>
          <w:sz w:val="28"/>
        </w:rPr>
        <w:t>2) Сравнительная характеристика районов Японии.</w:t>
      </w:r>
    </w:p>
    <w:p>
      <w:pPr>
        <w:pStyle w:val="Normal"/>
        <w:spacing w:lineRule="exact" w:line="264" w:before="0" w:after="0"/>
        <w:ind w:firstLine="600"/>
        <w:jc w:val="both"/>
        <w:rPr/>
      </w:pPr>
      <w:r>
        <w:rPr>
          <w:rFonts w:ascii="Times New Roman" w:hAnsi="Times New Roman"/>
          <w:b/>
          <w:i/>
          <w:color w:val="000000"/>
          <w:sz w:val="28"/>
        </w:rPr>
        <w:t>Тема 8. Республика Корея.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электротехническая. Взаимоотношения Республики Корея и Российской Федерации.</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Место автомобилестроения Республики Корея в мире.</w:t>
      </w:r>
    </w:p>
    <w:p>
      <w:pPr>
        <w:pStyle w:val="Normal"/>
        <w:spacing w:lineRule="exact" w:line="264" w:before="0" w:after="0"/>
        <w:ind w:firstLine="600"/>
        <w:jc w:val="both"/>
        <w:rPr/>
      </w:pPr>
      <w:r>
        <w:rPr>
          <w:rFonts w:ascii="Times New Roman" w:hAnsi="Times New Roman"/>
          <w:b/>
          <w:i/>
          <w:color w:val="000000"/>
          <w:sz w:val="28"/>
        </w:rPr>
        <w:t>Тема 9. Юго-Восточная Азия.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pPr>
        <w:pStyle w:val="Normal"/>
        <w:spacing w:lineRule="exact" w:line="264" w:before="0" w:after="0"/>
        <w:ind w:firstLine="600"/>
        <w:jc w:val="both"/>
        <w:rPr/>
      </w:pPr>
      <w:r>
        <w:rPr>
          <w:rFonts w:ascii="Times New Roman" w:hAnsi="Times New Roman"/>
          <w:b w:val="false"/>
          <w:i w:val="false"/>
          <w:color w:val="000000"/>
          <w:sz w:val="28"/>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Различия в уровне и характере социально-экономического развития стран субрегиона. </w:t>
      </w:r>
    </w:p>
    <w:p>
      <w:pPr>
        <w:pStyle w:val="Normal"/>
        <w:spacing w:lineRule="exact" w:line="264" w:before="0" w:after="0"/>
        <w:ind w:firstLine="600"/>
        <w:jc w:val="both"/>
        <w:rPr/>
      </w:pPr>
      <w:r>
        <w:rPr>
          <w:rFonts w:ascii="Times New Roman" w:hAnsi="Times New Roman"/>
          <w:b w:val="false"/>
          <w:i w:val="false"/>
          <w:color w:val="000000"/>
          <w:sz w:val="28"/>
        </w:rPr>
        <w:t>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Pr>
          <w:rFonts w:ascii="Times New Roman" w:hAnsi="Times New Roman"/>
          <w:b w:val="false"/>
          <w:i/>
          <w:color w:val="000000"/>
          <w:sz w:val="28"/>
        </w:rPr>
        <w:t xml:space="preserve">. </w:t>
      </w:r>
      <w:r>
        <w:rPr>
          <w:rFonts w:ascii="Times New Roman" w:hAnsi="Times New Roman"/>
          <w:b w:val="false"/>
          <w:i w:val="false"/>
          <w:color w:val="000000"/>
          <w:sz w:val="28"/>
        </w:rPr>
        <w:t>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новых рынков для продукции стран субрегиона. Взаимоотношения стран субрегиона с Россией.</w:t>
      </w:r>
    </w:p>
    <w:p>
      <w:pPr>
        <w:pStyle w:val="Normal"/>
        <w:spacing w:lineRule="exact" w:line="264" w:before="0" w:after="0"/>
        <w:ind w:firstLine="600"/>
        <w:jc w:val="both"/>
        <w:rPr/>
      </w:pPr>
      <w:r>
        <w:rPr>
          <w:rFonts w:ascii="Times New Roman" w:hAnsi="Times New Roman"/>
          <w:b w:val="false"/>
          <w:i w:val="false"/>
          <w:color w:val="000000"/>
          <w:sz w:val="28"/>
        </w:rPr>
        <w:t xml:space="preserve">Территориальная структура хозяйства.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экономико-географическая характеристика стран субрегиона.</w:t>
      </w:r>
    </w:p>
    <w:p>
      <w:pPr>
        <w:pStyle w:val="Normal"/>
        <w:spacing w:lineRule="exact" w:line="264" w:before="0" w:after="0"/>
        <w:ind w:firstLine="600"/>
        <w:jc w:val="both"/>
        <w:rPr/>
      </w:pPr>
      <w:r>
        <w:rPr>
          <w:rFonts w:ascii="Times New Roman" w:hAnsi="Times New Roman"/>
          <w:b w:val="false"/>
          <w:i w:val="false"/>
          <w:color w:val="000000"/>
          <w:sz w:val="28"/>
        </w:rPr>
        <w:t>2) Выявление крупнейших городских агломераций Юго-Восточной Азии.</w:t>
      </w:r>
    </w:p>
    <w:p>
      <w:pPr>
        <w:pStyle w:val="Normal"/>
        <w:spacing w:lineRule="exact" w:line="264" w:before="0" w:after="0"/>
        <w:ind w:firstLine="600"/>
        <w:jc w:val="both"/>
        <w:rPr/>
      </w:pPr>
      <w:r>
        <w:rPr>
          <w:rFonts w:ascii="Times New Roman" w:hAnsi="Times New Roman"/>
          <w:b/>
          <w:i/>
          <w:color w:val="000000"/>
          <w:sz w:val="28"/>
        </w:rPr>
        <w:t>Тема 10. Юго-Западная Азия.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pPr>
        <w:pStyle w:val="Normal"/>
        <w:spacing w:lineRule="exact" w:line="264" w:before="0" w:after="0"/>
        <w:ind w:firstLine="600"/>
        <w:jc w:val="both"/>
        <w:rPr/>
      </w:pPr>
      <w:r>
        <w:rPr>
          <w:rFonts w:ascii="Times New Roman" w:hAnsi="Times New Roman"/>
          <w:b w:val="false"/>
          <w:i w:val="false"/>
          <w:color w:val="000000"/>
          <w:sz w:val="28"/>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внутрии межрегиональных миграций. Страны Персидского залива как центр притяжения иностранной рабочей силы.</w:t>
      </w:r>
    </w:p>
    <w:p>
      <w:pPr>
        <w:pStyle w:val="Normal"/>
        <w:spacing w:lineRule="exact" w:line="264" w:before="0" w:after="0"/>
        <w:ind w:firstLine="600"/>
        <w:jc w:val="both"/>
        <w:rPr/>
      </w:pPr>
      <w:r>
        <w:rPr>
          <w:rFonts w:ascii="Times New Roman" w:hAnsi="Times New Roman"/>
          <w:b w:val="false"/>
          <w:i w:val="false"/>
          <w:color w:val="000000"/>
          <w:sz w:val="28"/>
        </w:rPr>
        <w:t>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 энергопроизводственного цикла, сопутствующих и обслуживающих производств. Развитие энергоёмких отраслей (чёрная и цветная металлургия, нефтехимия). Создание мощной строительной базы</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Роль и значение сельского хозяйства. Соотношение растениеводства и животноводства в разных странах. </w:t>
      </w:r>
    </w:p>
    <w:p>
      <w:pPr>
        <w:pStyle w:val="Normal"/>
        <w:spacing w:lineRule="exact" w:line="264" w:before="0" w:after="0"/>
        <w:ind w:firstLine="600"/>
        <w:jc w:val="both"/>
        <w:rPr/>
      </w:pPr>
      <w:r>
        <w:rPr>
          <w:rFonts w:ascii="Times New Roman" w:hAnsi="Times New Roman"/>
          <w:b w:val="false"/>
          <w:i w:val="false"/>
          <w:color w:val="000000"/>
          <w:sz w:val="28"/>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финансовые центры (Катар, ОАЭ, Бахрейн, Кипр, Израиль, Ливан). Развитие туризма (включая паломнический) и сферы рекреации. </w:t>
      </w:r>
    </w:p>
    <w:p>
      <w:pPr>
        <w:pStyle w:val="Normal"/>
        <w:spacing w:lineRule="exact" w:line="264" w:before="0" w:after="0"/>
        <w:ind w:firstLine="600"/>
        <w:jc w:val="both"/>
        <w:rPr/>
      </w:pPr>
      <w:r>
        <w:rPr>
          <w:rFonts w:ascii="Times New Roman" w:hAnsi="Times New Roman"/>
          <w:b w:val="false"/>
          <w:i w:val="false"/>
          <w:color w:val="000000"/>
          <w:sz w:val="28"/>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экономико-географическая характеристика стран субрегиона.</w:t>
      </w:r>
    </w:p>
    <w:p>
      <w:pPr>
        <w:pStyle w:val="Normal"/>
        <w:spacing w:lineRule="exact" w:line="264" w:before="0" w:after="0"/>
        <w:ind w:firstLine="600"/>
        <w:jc w:val="both"/>
        <w:rPr/>
      </w:pPr>
      <w:r>
        <w:rPr>
          <w:rFonts w:ascii="Times New Roman" w:hAnsi="Times New Roman"/>
          <w:b w:val="false"/>
          <w:i w:val="false"/>
          <w:color w:val="000000"/>
          <w:sz w:val="28"/>
        </w:rPr>
        <w:t>2) Определение места Турции в мировом хозяйстве.</w:t>
      </w:r>
    </w:p>
    <w:p>
      <w:pPr>
        <w:pStyle w:val="Normal"/>
        <w:spacing w:lineRule="exact" w:line="264" w:before="0" w:after="0"/>
        <w:ind w:left="120" w:hanging="0"/>
        <w:jc w:val="both"/>
        <w:rPr/>
      </w:pPr>
      <w:r>
        <w:rPr>
          <w:rFonts w:ascii="Times New Roman" w:hAnsi="Times New Roman"/>
          <w:b/>
          <w:i w:val="false"/>
          <w:color w:val="000000"/>
          <w:sz w:val="28"/>
        </w:rPr>
        <w:t>Раздел 12. Африка.</w:t>
      </w:r>
    </w:p>
    <w:p>
      <w:pPr>
        <w:pStyle w:val="Normal"/>
        <w:spacing w:lineRule="exact" w:line="264" w:before="0" w:after="0"/>
        <w:ind w:firstLine="600"/>
        <w:jc w:val="both"/>
        <w:rPr/>
      </w:pPr>
      <w:r>
        <w:rPr>
          <w:rFonts w:ascii="Times New Roman" w:hAnsi="Times New Roman"/>
          <w:b/>
          <w:i/>
          <w:color w:val="000000"/>
          <w:sz w:val="28"/>
        </w:rPr>
        <w:t>Тема 1. Географическое положение и политическая карта Африки.</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XX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основных изменений на политической карте Африки с 1950 г.</w:t>
      </w:r>
    </w:p>
    <w:p>
      <w:pPr>
        <w:pStyle w:val="Normal"/>
        <w:spacing w:lineRule="exact" w:line="264" w:before="0" w:after="0"/>
        <w:ind w:firstLine="600"/>
        <w:jc w:val="both"/>
        <w:rPr/>
      </w:pPr>
      <w:r>
        <w:rPr>
          <w:rFonts w:ascii="Times New Roman" w:hAnsi="Times New Roman"/>
          <w:b w:val="false"/>
          <w:i w:val="false"/>
          <w:color w:val="000000"/>
          <w:sz w:val="28"/>
        </w:rPr>
        <w:t>2) Нанесение на карту важнейших очагов территориальных конфликтов в современной Африке.</w:t>
      </w:r>
    </w:p>
    <w:p>
      <w:pPr>
        <w:pStyle w:val="Normal"/>
        <w:spacing w:lineRule="exact" w:line="264" w:before="0" w:after="0"/>
        <w:ind w:firstLine="600"/>
        <w:jc w:val="both"/>
        <w:rPr/>
      </w:pPr>
      <w:r>
        <w:rPr>
          <w:rFonts w:ascii="Times New Roman" w:hAnsi="Times New Roman"/>
          <w:b/>
          <w:i/>
          <w:color w:val="000000"/>
          <w:sz w:val="28"/>
        </w:rPr>
        <w:t>Тема 2. Природно-ресурсный потенциал Африки.</w:t>
      </w:r>
    </w:p>
    <w:p>
      <w:pPr>
        <w:pStyle w:val="Normal"/>
        <w:spacing w:lineRule="exact" w:line="264" w:before="0" w:after="0"/>
        <w:ind w:firstLine="600"/>
        <w:jc w:val="both"/>
        <w:rPr/>
      </w:pPr>
      <w:r>
        <w:rPr>
          <w:rFonts w:ascii="Times New Roman" w:hAnsi="Times New Roman"/>
          <w:b w:val="false"/>
          <w:i w:val="false"/>
          <w:color w:val="000000"/>
          <w:sz w:val="28"/>
        </w:rPr>
        <w:t>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доли Африки в мировых запасах важнейших минеральных ресурсов.</w:t>
      </w:r>
    </w:p>
    <w:p>
      <w:pPr>
        <w:pStyle w:val="Normal"/>
        <w:spacing w:lineRule="exact" w:line="264" w:before="0" w:after="0"/>
        <w:ind w:firstLine="600"/>
        <w:jc w:val="both"/>
        <w:rPr/>
      </w:pPr>
      <w:r>
        <w:rPr>
          <w:rFonts w:ascii="Times New Roman" w:hAnsi="Times New Roman"/>
          <w:b w:val="false"/>
          <w:i w:val="false"/>
          <w:color w:val="000000"/>
          <w:sz w:val="28"/>
        </w:rPr>
        <w:t>2) Расчёт структуры земельных угодий в отдельных странах Африки.</w:t>
      </w:r>
    </w:p>
    <w:p>
      <w:pPr>
        <w:pStyle w:val="Normal"/>
        <w:spacing w:lineRule="exact" w:line="264" w:before="0" w:after="0"/>
        <w:ind w:firstLine="600"/>
        <w:jc w:val="both"/>
        <w:rPr/>
      </w:pPr>
      <w:r>
        <w:rPr>
          <w:rFonts w:ascii="Times New Roman" w:hAnsi="Times New Roman"/>
          <w:b/>
          <w:i/>
          <w:color w:val="000000"/>
          <w:sz w:val="28"/>
        </w:rPr>
        <w:t>Тема 3. Население Африки.</w:t>
      </w:r>
    </w:p>
    <w:p>
      <w:pPr>
        <w:pStyle w:val="Normal"/>
        <w:spacing w:lineRule="exact" w:line="264" w:before="0" w:after="0"/>
        <w:ind w:firstLine="600"/>
        <w:jc w:val="both"/>
        <w:rPr/>
      </w:pPr>
      <w:r>
        <w:rPr>
          <w:rFonts w:ascii="Times New Roman" w:hAnsi="Times New Roman"/>
          <w:b w:val="false"/>
          <w:i w:val="false"/>
          <w:color w:val="000000"/>
          <w:sz w:val="28"/>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Pr>
          <w:rFonts w:ascii="Times New Roman" w:hAnsi="Times New Roman"/>
          <w:b w:val="false"/>
          <w:i/>
          <w:color w:val="000000"/>
          <w:sz w:val="28"/>
        </w:rPr>
        <w:t>Структура занятости населения.</w:t>
      </w:r>
      <w:r>
        <w:rPr>
          <w:rFonts w:ascii="Times New Roman" w:hAnsi="Times New Roman"/>
          <w:b w:val="false"/>
          <w:i w:val="false"/>
          <w:color w:val="000000"/>
          <w:sz w:val="28"/>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Pr>
          <w:rFonts w:ascii="Times New Roman" w:hAnsi="Times New Roman"/>
          <w:b w:val="false"/>
          <w:i/>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Расчёт динамики роста численности населения Африки с 1950 г.</w:t>
      </w:r>
    </w:p>
    <w:p>
      <w:pPr>
        <w:pStyle w:val="Normal"/>
        <w:spacing w:lineRule="exact" w:line="264" w:before="0" w:after="0"/>
        <w:ind w:firstLine="600"/>
        <w:jc w:val="both"/>
        <w:rPr/>
      </w:pPr>
      <w:r>
        <w:rPr>
          <w:rFonts w:ascii="Times New Roman" w:hAnsi="Times New Roman"/>
          <w:b w:val="false"/>
          <w:i w:val="false"/>
          <w:color w:val="000000"/>
          <w:sz w:val="28"/>
        </w:rPr>
        <w:t>2) Сравнение возрастно-половых пирамид населения нескольких стран Африки.</w:t>
      </w:r>
    </w:p>
    <w:p>
      <w:pPr>
        <w:pStyle w:val="Normal"/>
        <w:spacing w:lineRule="exact" w:line="264" w:before="0" w:after="0"/>
        <w:ind w:firstLine="600"/>
        <w:jc w:val="both"/>
        <w:rPr/>
      </w:pPr>
      <w:r>
        <w:rPr>
          <w:rFonts w:ascii="Times New Roman" w:hAnsi="Times New Roman"/>
          <w:b/>
          <w:i/>
          <w:color w:val="000000"/>
          <w:sz w:val="28"/>
        </w:rPr>
        <w:t>Тема 4. Хозяйство Африки.</w:t>
      </w:r>
    </w:p>
    <w:p>
      <w:pPr>
        <w:pStyle w:val="Normal"/>
        <w:spacing w:lineRule="exact" w:line="264" w:before="0" w:after="0"/>
        <w:ind w:firstLine="600"/>
        <w:jc w:val="both"/>
        <w:rPr/>
      </w:pPr>
      <w:r>
        <w:rPr>
          <w:rFonts w:ascii="Times New Roman" w:hAnsi="Times New Roman"/>
          <w:b w:val="false"/>
          <w:i w:val="false"/>
          <w:color w:val="000000"/>
          <w:sz w:val="28"/>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pPr>
        <w:pStyle w:val="Normal"/>
        <w:spacing w:lineRule="exact" w:line="264" w:before="0" w:after="0"/>
        <w:ind w:firstLine="600"/>
        <w:jc w:val="both"/>
        <w:rPr/>
      </w:pPr>
      <w:r>
        <w:rPr>
          <w:rFonts w:ascii="Times New Roman" w:hAnsi="Times New Roman"/>
          <w:b w:val="false"/>
          <w:i w:val="false"/>
          <w:color w:val="000000"/>
          <w:sz w:val="28"/>
        </w:rPr>
        <w:t>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Классификация стран Африки по показателю ИЧР.</w:t>
      </w:r>
    </w:p>
    <w:p>
      <w:pPr>
        <w:pStyle w:val="Normal"/>
        <w:spacing w:lineRule="exact" w:line="264" w:before="0" w:after="0"/>
        <w:ind w:firstLine="600"/>
        <w:jc w:val="both"/>
        <w:rPr/>
      </w:pPr>
      <w:r>
        <w:rPr>
          <w:rFonts w:ascii="Times New Roman" w:hAnsi="Times New Roman"/>
          <w:b w:val="false"/>
          <w:i w:val="false"/>
          <w:color w:val="000000"/>
          <w:sz w:val="28"/>
        </w:rPr>
        <w:t>2) Сравнительная характеристика субрегионов Африки.</w:t>
      </w:r>
    </w:p>
    <w:p>
      <w:pPr>
        <w:pStyle w:val="Normal"/>
        <w:spacing w:lineRule="exact" w:line="264" w:before="0" w:after="0"/>
        <w:ind w:left="120" w:hanging="0"/>
        <w:jc w:val="both"/>
        <w:rPr/>
      </w:pPr>
      <w:r>
        <w:rPr>
          <w:rFonts w:ascii="Times New Roman" w:hAnsi="Times New Roman"/>
          <w:b/>
          <w:i w:val="false"/>
          <w:color w:val="000000"/>
          <w:sz w:val="28"/>
        </w:rPr>
        <w:t>Раздел 13. Место России в современном мире.</w:t>
      </w:r>
    </w:p>
    <w:p>
      <w:pPr>
        <w:pStyle w:val="Normal"/>
        <w:spacing w:lineRule="exact" w:line="264" w:before="0" w:after="0"/>
        <w:ind w:firstLine="600"/>
        <w:jc w:val="both"/>
        <w:rPr/>
      </w:pPr>
      <w:r>
        <w:rPr>
          <w:rFonts w:ascii="Times New Roman" w:hAnsi="Times New Roman"/>
          <w:b/>
          <w:i/>
          <w:color w:val="000000"/>
          <w:sz w:val="28"/>
        </w:rPr>
        <w:t>Тема 1. Демографический потенциал России.</w:t>
      </w:r>
    </w:p>
    <w:p>
      <w:pPr>
        <w:pStyle w:val="Normal"/>
        <w:spacing w:lineRule="exact" w:line="264" w:before="0" w:after="0"/>
        <w:ind w:firstLine="600"/>
        <w:jc w:val="both"/>
        <w:rPr/>
      </w:pPr>
      <w:r>
        <w:rPr>
          <w:rFonts w:ascii="Times New Roman" w:hAnsi="Times New Roman"/>
          <w:b w:val="false"/>
          <w:i w:val="false"/>
          <w:color w:val="000000"/>
          <w:sz w:val="28"/>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pPr>
        <w:pStyle w:val="Normal"/>
        <w:spacing w:lineRule="exact" w:line="264" w:before="0" w:after="0"/>
        <w:ind w:firstLine="600"/>
        <w:jc w:val="both"/>
        <w:rPr/>
      </w:pPr>
      <w:r>
        <w:rPr>
          <w:rFonts w:ascii="Times New Roman" w:hAnsi="Times New Roman"/>
          <w:b w:val="false"/>
          <w:i w:val="false"/>
          <w:color w:val="000000"/>
          <w:sz w:val="28"/>
        </w:rPr>
        <w:t>2) Анализ внешних миграций населения России за последние годы.</w:t>
      </w:r>
    </w:p>
    <w:p>
      <w:pPr>
        <w:pStyle w:val="Normal"/>
        <w:spacing w:lineRule="exact" w:line="264" w:before="0" w:after="0"/>
        <w:ind w:firstLine="600"/>
        <w:jc w:val="both"/>
        <w:rPr/>
      </w:pPr>
      <w:r>
        <w:rPr>
          <w:rFonts w:ascii="Times New Roman" w:hAnsi="Times New Roman"/>
          <w:b/>
          <w:i/>
          <w:color w:val="000000"/>
          <w:sz w:val="28"/>
        </w:rPr>
        <w:t>Тема 2. Геоэкономическое положение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pPr>
        <w:pStyle w:val="Normal"/>
        <w:spacing w:lineRule="exact" w:line="264" w:before="0" w:after="0"/>
        <w:ind w:firstLine="600"/>
        <w:jc w:val="both"/>
        <w:rPr/>
      </w:pPr>
      <w:r>
        <w:rPr>
          <w:rFonts w:ascii="Times New Roman" w:hAnsi="Times New Roman"/>
          <w:b w:val="false"/>
          <w:i w:val="false"/>
          <w:color w:val="000000"/>
          <w:sz w:val="28"/>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pPr>
        <w:pStyle w:val="Normal"/>
        <w:spacing w:lineRule="exact" w:line="264" w:before="0" w:after="0"/>
        <w:ind w:firstLine="600"/>
        <w:jc w:val="both"/>
        <w:rPr/>
      </w:pPr>
      <w:r>
        <w:rPr>
          <w:rFonts w:ascii="Times New Roman" w:hAnsi="Times New Roman"/>
          <w:b w:val="false"/>
          <w:i w:val="false"/>
          <w:color w:val="000000"/>
          <w:sz w:val="28"/>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международных экономических связей России.</w:t>
      </w:r>
    </w:p>
    <w:p>
      <w:pPr>
        <w:pStyle w:val="Normal"/>
        <w:spacing w:lineRule="exact" w:line="264" w:before="0" w:after="0"/>
        <w:ind w:firstLine="600"/>
        <w:jc w:val="both"/>
        <w:rPr/>
      </w:pPr>
      <w:r>
        <w:rPr>
          <w:rFonts w:ascii="Times New Roman" w:hAnsi="Times New Roman"/>
          <w:b w:val="false"/>
          <w:i w:val="false"/>
          <w:color w:val="000000"/>
          <w:sz w:val="28"/>
        </w:rPr>
        <w:t>2) Анализ и объяснение особенностей современного геополитического и геоэкономического положения России.</w:t>
      </w:r>
    </w:p>
    <w:p>
      <w:pPr>
        <w:pStyle w:val="Normal"/>
        <w:spacing w:lineRule="exact" w:line="264" w:before="0" w:after="0"/>
        <w:ind w:firstLine="600"/>
        <w:jc w:val="both"/>
        <w:rPr/>
      </w:pPr>
      <w:r>
        <w:rPr>
          <w:rFonts w:ascii="Times New Roman" w:hAnsi="Times New Roman"/>
          <w:b w:val="false"/>
          <w:i w:val="false"/>
          <w:color w:val="000000"/>
          <w:sz w:val="28"/>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i/>
          <w:color w:val="000000"/>
          <w:sz w:val="28"/>
        </w:rPr>
        <w:t>Тема 3. Географические районы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Научная проблема районирования России. Теоретические подходы к районированию территории России. Западный (европейская часть) и 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Региональная политика. Документы, отражающие государственную политику регионального развития Российской Федерации.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pPr>
        <w:pStyle w:val="Normal"/>
        <w:spacing w:lineRule="exact" w:line="264" w:before="0" w:after="0"/>
        <w:ind w:left="120" w:hanging="0"/>
        <w:jc w:val="both"/>
        <w:rPr/>
      </w:pPr>
      <w:r>
        <w:rPr>
          <w:rFonts w:ascii="Times New Roman" w:hAnsi="Times New Roman"/>
          <w:b/>
          <w:i w:val="false"/>
          <w:color w:val="000000"/>
          <w:sz w:val="28"/>
        </w:rPr>
        <w:t>Раздел 14. Будущее человечества.</w:t>
      </w:r>
    </w:p>
    <w:p>
      <w:pPr>
        <w:pStyle w:val="Normal"/>
        <w:spacing w:lineRule="exact" w:line="264" w:before="0" w:after="0"/>
        <w:ind w:firstLine="600"/>
        <w:jc w:val="both"/>
        <w:rPr/>
      </w:pPr>
      <w:r>
        <w:rPr>
          <w:rFonts w:ascii="Times New Roman" w:hAnsi="Times New Roman"/>
          <w:b/>
          <w:i/>
          <w:color w:val="000000"/>
          <w:sz w:val="28"/>
        </w:rPr>
        <w:t>Тема 1. Обобщение знаний.</w:t>
      </w:r>
    </w:p>
    <w:p>
      <w:pPr>
        <w:pStyle w:val="Normal"/>
        <w:spacing w:lineRule="exact" w:line="264" w:before="0" w:after="0"/>
        <w:ind w:firstLine="600"/>
        <w:jc w:val="both"/>
        <w:rPr/>
      </w:pPr>
      <w:r>
        <w:rPr>
          <w:rFonts w:ascii="Times New Roman" w:hAnsi="Times New Roman"/>
          <w:b w:val="false"/>
          <w:i w:val="false"/>
          <w:color w:val="000000"/>
          <w:sz w:val="28"/>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Проведение анализа конкретной глобальной проблемы на разных пространственных уровнях (планетарном, региональном, страновом, локальном).</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2) Знакомство с одним из сценариев развития человечества по источникам из научной литературы.</w:t>
      </w:r>
      <w:bookmarkStart w:id="6" w:name="block-15335670"/>
      <w:bookmarkStart w:id="7" w:name="block-153356701"/>
      <w:bookmarkEnd w:id="6"/>
      <w:bookmarkEnd w:id="7"/>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ПРОГРАММЫ ПО ГЕОГРАФИИ НА УГЛУБЛЕННОМ УРОВНЕ СРЕДНЕГО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pPr>
        <w:pStyle w:val="Normal"/>
        <w:spacing w:lineRule="exact" w:line="264" w:before="0" w:after="0"/>
        <w:ind w:firstLine="600"/>
        <w:jc w:val="both"/>
        <w:rPr/>
      </w:pPr>
      <w:r>
        <w:rPr>
          <w:rFonts w:ascii="Times New Roman" w:hAnsi="Times New Roman"/>
          <w:b/>
          <w:i w:val="false"/>
          <w:color w:val="000000"/>
          <w:sz w:val="28"/>
        </w:rPr>
        <w:t>1) 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pStyle w:val="Normal"/>
        <w:spacing w:lineRule="exact" w:line="264" w:before="0" w:after="0"/>
        <w:ind w:firstLine="60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spacing w:lineRule="exact" w:line="264" w:before="0" w:after="0"/>
        <w:ind w:firstLine="600"/>
        <w:jc w:val="both"/>
        <w:rPr/>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pStyle w:val="Normal"/>
        <w:spacing w:lineRule="exact" w:line="264" w:before="0" w:after="0"/>
        <w:ind w:firstLine="60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spacing w:lineRule="exact" w:line="264" w:before="0" w:after="0"/>
        <w:ind w:firstLine="60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
        <w:spacing w:lineRule="exact" w:line="264" w:before="0" w:after="0"/>
        <w:ind w:firstLine="60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spacing w:lineRule="exact" w:line="264" w:before="0" w:after="0"/>
        <w:ind w:firstLine="60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spacing w:lineRule="exact" w:line="264" w:before="0" w:after="0"/>
        <w:ind w:firstLine="600"/>
        <w:jc w:val="both"/>
        <w:rPr/>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pStyle w:val="Normal"/>
        <w:spacing w:lineRule="exact" w:line="264" w:before="0" w:after="0"/>
        <w:ind w:firstLine="60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духовных ценностей российского народа;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нравственного сознания, этического поведения;</w:t>
      </w:r>
    </w:p>
    <w:p>
      <w:pPr>
        <w:pStyle w:val="Normal"/>
        <w:spacing w:lineRule="exact" w:line="264" w:before="0" w:after="0"/>
        <w:ind w:firstLine="60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pStyle w:val="Normal"/>
        <w:spacing w:lineRule="exact" w:line="264" w:before="0" w:after="0"/>
        <w:ind w:firstLine="60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spacing w:lineRule="exact" w:line="264" w:before="0" w:after="0"/>
        <w:ind w:firstLine="60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spacing w:lineRule="exact" w:line="264" w:before="0" w:after="0"/>
        <w:ind w:firstLine="60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pStyle w:val="Normal"/>
        <w:spacing w:lineRule="exact" w:line="264" w:before="0" w:after="0"/>
        <w:ind w:firstLine="600"/>
        <w:jc w:val="both"/>
        <w:rPr/>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pStyle w:val="Normal"/>
        <w:spacing w:lineRule="exact" w:line="264" w:before="0" w:after="0"/>
        <w:ind w:firstLine="60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spacing w:lineRule="exact" w:line="264" w:before="0" w:after="0"/>
        <w:ind w:firstLine="600"/>
        <w:jc w:val="both"/>
        <w:rPr/>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spacing w:lineRule="exact" w:line="264" w:before="0" w:after="0"/>
        <w:ind w:firstLine="600"/>
        <w:jc w:val="both"/>
        <w:rPr/>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pStyle w:val="Normal"/>
        <w:spacing w:lineRule="exact" w:line="264" w:before="0" w:after="0"/>
        <w:ind w:firstLine="600"/>
        <w:jc w:val="both"/>
        <w:rPr/>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pStyle w:val="Normal"/>
        <w:spacing w:lineRule="exact" w:line="264" w:before="0" w:after="0"/>
        <w:ind w:firstLine="600"/>
        <w:jc w:val="both"/>
        <w:rPr/>
      </w:pPr>
      <w:r>
        <w:rPr>
          <w:rFonts w:ascii="Times New Roman" w:hAnsi="Times New Roman"/>
          <w:b w:val="false"/>
          <w:i w:val="false"/>
          <w:color w:val="000000"/>
          <w:sz w:val="28"/>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pStyle w:val="Normal"/>
        <w:spacing w:lineRule="exact" w:line="264" w:before="0" w:after="0"/>
        <w:ind w:firstLine="60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явлений и обобщения;</w:t>
      </w:r>
    </w:p>
    <w:p>
      <w:pPr>
        <w:pStyle w:val="Normal"/>
        <w:spacing w:lineRule="exact" w:line="264" w:before="0" w:after="0"/>
        <w:ind w:firstLine="600"/>
        <w:jc w:val="both"/>
        <w:rPr/>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pStyle w:val="Normal"/>
        <w:spacing w:lineRule="exact" w:line="264" w:before="0" w:after="0"/>
        <w:ind w:firstLine="600"/>
        <w:jc w:val="both"/>
        <w:rPr/>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pStyle w:val="Normal"/>
        <w:spacing w:lineRule="exact" w:line="264" w:before="0" w:after="0"/>
        <w:ind w:firstLine="600"/>
        <w:jc w:val="both"/>
        <w:rPr/>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pStyle w:val="Normal"/>
        <w:spacing w:lineRule="exact" w:line="264" w:before="0" w:after="0"/>
        <w:ind w:firstLine="600"/>
        <w:jc w:val="both"/>
        <w:rPr/>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pStyle w:val="Normal"/>
        <w:spacing w:lineRule="exact" w:line="264" w:before="0" w:after="0"/>
        <w:ind w:firstLine="600"/>
        <w:jc w:val="both"/>
        <w:rPr/>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spacing w:lineRule="exact" w:line="264" w:before="0" w:after="0"/>
        <w:ind w:firstLine="600"/>
        <w:jc w:val="both"/>
        <w:rPr/>
      </w:pPr>
      <w:r>
        <w:rPr>
          <w:rFonts w:ascii="Times New Roman" w:hAnsi="Times New Roman"/>
          <w:b w:val="false"/>
          <w:i w:val="false"/>
          <w:color w:val="000000"/>
          <w:sz w:val="28"/>
        </w:rPr>
        <w:t>владеть научным типом мышления, научной терминологией, ключевыми понятиями и методами;</w:t>
      </w:r>
    </w:p>
    <w:p>
      <w:pPr>
        <w:pStyle w:val="Normal"/>
        <w:spacing w:lineRule="exact" w:line="264" w:before="0" w:after="0"/>
        <w:ind w:firstLine="600"/>
        <w:jc w:val="both"/>
        <w:rPr/>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spacing w:lineRule="exact" w:line="264" w:before="0" w:after="0"/>
        <w:ind w:firstLine="600"/>
        <w:jc w:val="both"/>
        <w:rPr/>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pPr>
        <w:pStyle w:val="Normal"/>
        <w:spacing w:lineRule="exact" w:line="264" w:before="0" w:after="0"/>
        <w:ind w:firstLine="600"/>
        <w:jc w:val="both"/>
        <w:rPr/>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pStyle w:val="Normal"/>
        <w:spacing w:lineRule="exact" w:line="264" w:before="0" w:after="0"/>
        <w:ind w:firstLine="60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spacing w:lineRule="exact" w:line="264" w:before="0" w:after="0"/>
        <w:ind w:firstLine="60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pPr>
        <w:pStyle w:val="Normal"/>
        <w:spacing w:lineRule="exact" w:line="264" w:before="0" w:after="0"/>
        <w:ind w:firstLine="600"/>
        <w:jc w:val="both"/>
        <w:rPr/>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другое);</w:t>
      </w:r>
    </w:p>
    <w:p>
      <w:pPr>
        <w:pStyle w:val="Normal"/>
        <w:spacing w:lineRule="exact" w:line="264" w:before="0" w:after="0"/>
        <w:ind w:firstLine="600"/>
        <w:jc w:val="both"/>
        <w:rPr/>
      </w:pPr>
      <w:r>
        <w:rPr>
          <w:rFonts w:ascii="Times New Roman" w:hAnsi="Times New Roman"/>
          <w:b w:val="false"/>
          <w:i w:val="false"/>
          <w:color w:val="000000"/>
          <w:sz w:val="28"/>
        </w:rPr>
        <w:t>оценивать достоверность информации;</w:t>
      </w:r>
    </w:p>
    <w:p>
      <w:pPr>
        <w:pStyle w:val="Normal"/>
        <w:spacing w:lineRule="exact" w:line="264" w:before="0" w:after="0"/>
        <w:ind w:firstLine="600"/>
        <w:jc w:val="both"/>
        <w:rPr/>
      </w:pPr>
      <w:r>
        <w:rPr>
          <w:rFonts w:ascii="Times New Roman" w:hAnsi="Times New Roman"/>
          <w:b w:val="false"/>
          <w:i w:val="false"/>
          <w:color w:val="000000"/>
          <w:sz w:val="28"/>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pStyle w:val="Normal"/>
        <w:spacing w:lineRule="exact" w:line="264" w:before="0" w:after="0"/>
        <w:ind w:firstLine="600"/>
        <w:jc w:val="both"/>
        <w:rPr/>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распознавания и защиты информации, обеспечения информационной безопасности личности.</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pStyle w:val="Normal"/>
        <w:spacing w:lineRule="exact" w:line="264" w:before="0" w:after="0"/>
        <w:ind w:firstLine="600"/>
        <w:jc w:val="both"/>
        <w:rPr/>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pStyle w:val="Normal"/>
        <w:spacing w:lineRule="exact" w:line="264" w:before="0" w:after="0"/>
        <w:ind w:firstLine="600"/>
        <w:jc w:val="both"/>
        <w:rPr/>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spacing w:lineRule="exact" w:line="264" w:before="0" w:after="0"/>
        <w:ind w:firstLine="60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w:t>
      </w:r>
    </w:p>
    <w:p>
      <w:pPr>
        <w:pStyle w:val="Normal"/>
        <w:spacing w:lineRule="exact" w:line="264" w:before="0" w:after="0"/>
        <w:ind w:firstLine="60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spacing w:lineRule="exact" w:line="264" w:before="0" w:after="0"/>
        <w:ind w:firstLine="60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spacing w:lineRule="exact" w:line="264" w:before="0" w:after="0"/>
        <w:ind w:firstLine="600"/>
        <w:jc w:val="both"/>
        <w:rPr/>
      </w:pPr>
      <w:r>
        <w:rPr>
          <w:rFonts w:ascii="Times New Roman" w:hAnsi="Times New Roman"/>
          <w:b w:val="false"/>
          <w:i w:val="false"/>
          <w:color w:val="000000"/>
          <w:sz w:val="28"/>
        </w:rPr>
        <w:t>оценивать приобретённый опыт;</w:t>
      </w:r>
    </w:p>
    <w:p>
      <w:pPr>
        <w:pStyle w:val="Normal"/>
        <w:spacing w:lineRule="exact" w:line="264" w:before="0" w:after="0"/>
        <w:ind w:firstLine="60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i w:val="false"/>
          <w:color w:val="000000"/>
          <w:sz w:val="28"/>
        </w:rPr>
        <w:t>Самоконтроль:</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результатов целям, вносить коррективы в деятельность;</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pStyle w:val="Normal"/>
        <w:spacing w:lineRule="exact" w:line="264" w:before="0" w:after="0"/>
        <w:ind w:firstLine="600"/>
        <w:jc w:val="both"/>
        <w:rPr/>
      </w:pPr>
      <w:r>
        <w:rPr>
          <w:rFonts w:ascii="Times New Roman" w:hAnsi="Times New Roman"/>
          <w:b w:val="false"/>
          <w:i w:val="false"/>
          <w:color w:val="000000"/>
          <w:sz w:val="28"/>
        </w:rPr>
        <w:t>оценивать риски и своевременно принимать решения для их снижения;</w:t>
      </w:r>
    </w:p>
    <w:p>
      <w:pPr>
        <w:pStyle w:val="Normal"/>
        <w:spacing w:lineRule="exact" w:line="264" w:before="0" w:after="0"/>
        <w:ind w:firstLine="60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i w:val="false"/>
          <w:color w:val="000000"/>
          <w:sz w:val="28"/>
        </w:rPr>
        <w:t>Эмоциональный интеллект</w:t>
      </w:r>
      <w:r>
        <w:rPr>
          <w:rFonts w:ascii="Times New Roman" w:hAnsi="Times New Roman"/>
          <w:b w:val="false"/>
          <w:i w:val="false"/>
          <w:color w:val="000000"/>
          <w:sz w:val="28"/>
        </w:rPr>
        <w:t xml:space="preserve">, предполагающий сформированность: </w:t>
      </w:r>
    </w:p>
    <w:p>
      <w:pPr>
        <w:pStyle w:val="Normal"/>
        <w:spacing w:lineRule="exact" w:line="264" w:before="0" w:after="0"/>
        <w:ind w:firstLine="600"/>
        <w:jc w:val="both"/>
        <w:rPr/>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spacing w:lineRule="exact" w:line="264" w:before="0" w:after="0"/>
        <w:ind w:firstLine="60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spacing w:lineRule="exact" w:line="264" w:before="0" w:after="0"/>
        <w:ind w:firstLine="600"/>
        <w:jc w:val="both"/>
        <w:rPr/>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pStyle w:val="Normal"/>
        <w:spacing w:lineRule="exact" w:line="264" w:before="0" w:after="0"/>
        <w:ind w:firstLine="600"/>
        <w:jc w:val="both"/>
        <w:rPr/>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spacing w:lineRule="exact" w:line="264" w:before="0" w:after="0"/>
        <w:ind w:firstLine="60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spacing w:lineRule="exact" w:line="264" w:before="0" w:after="0"/>
        <w:ind w:firstLine="60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и право других на ошибки;</w:t>
      </w:r>
    </w:p>
    <w:p>
      <w:pPr>
        <w:pStyle w:val="Normal"/>
        <w:spacing w:lineRule="exact" w:line="264" w:before="0" w:after="0"/>
        <w:ind w:firstLine="60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lineRule="exact" w:line="264" w:before="0" w:after="0"/>
        <w:ind w:firstLine="60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комплекса географических наук в системе научных дисциплин и в решении современных научных и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приводить примеры, подтверждающие значимую роль географических наук в достижении целей устойчивого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приводить примеры географических прогнозов изменений геосистем разного ранга;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задачи, возникающие при решении средствами географических наук глобальных проблем, проявляющихся на различных уровнях; </w:t>
      </w:r>
    </w:p>
    <w:p>
      <w:pPr>
        <w:pStyle w:val="Normal"/>
        <w:spacing w:lineRule="exact" w:line="264" w:before="0" w:after="0"/>
        <w:ind w:firstLine="600"/>
        <w:jc w:val="both"/>
        <w:rPr/>
      </w:pPr>
      <w:r>
        <w:rPr>
          <w:rFonts w:ascii="Times New Roman" w:hAnsi="Times New Roman"/>
          <w:b w:val="false"/>
          <w:i w:val="false"/>
          <w:color w:val="000000"/>
          <w:sz w:val="28"/>
        </w:rPr>
        <w:t>оценивать возможности и роль географии в решении задач по достижению целей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географических объектов в пространстве, новую многополярную модель политического мироустройства;</w:t>
      </w:r>
    </w:p>
    <w:p>
      <w:pPr>
        <w:pStyle w:val="Normal"/>
        <w:spacing w:lineRule="exact" w:line="264" w:before="0" w:after="0"/>
        <w:ind w:firstLine="600"/>
        <w:jc w:val="both"/>
        <w:rPr/>
      </w:pPr>
      <w:r>
        <w:rPr>
          <w:rFonts w:ascii="Times New Roman" w:hAnsi="Times New Roman"/>
          <w:b w:val="false"/>
          <w:i w:val="false"/>
          <w:color w:val="000000"/>
          <w:sz w:val="28"/>
        </w:rPr>
        <w:t xml:space="preserve">называть цели устойчивого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стихийные природные явления; </w:t>
      </w:r>
    </w:p>
    <w:p>
      <w:pPr>
        <w:pStyle w:val="Normal"/>
        <w:spacing w:lineRule="exact" w:line="264" w:before="0" w:after="0"/>
        <w:ind w:firstLine="600"/>
        <w:jc w:val="both"/>
        <w:rPr/>
      </w:pPr>
      <w:r>
        <w:rPr>
          <w:rFonts w:ascii="Times New Roman" w:hAnsi="Times New Roman"/>
          <w:b w:val="false"/>
          <w:i w:val="false"/>
          <w:color w:val="000000"/>
          <w:sz w:val="28"/>
        </w:rPr>
        <w:t>извлекать и оценивать географическую информацию, представленную в различных источниках, необходимую для подтверждения тех или иных тезисов;</w:t>
      </w:r>
    </w:p>
    <w:p>
      <w:pPr>
        <w:pStyle w:val="Normal"/>
        <w:spacing w:lineRule="exact" w:line="264" w:before="0" w:after="0"/>
        <w:ind w:firstLine="600"/>
        <w:jc w:val="both"/>
        <w:rPr/>
      </w:pPr>
      <w:r>
        <w:rPr>
          <w:rFonts w:ascii="Times New Roman" w:hAnsi="Times New Roman"/>
          <w:b w:val="false"/>
          <w:i w:val="false"/>
          <w:color w:val="000000"/>
          <w:sz w:val="28"/>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pPr>
        <w:pStyle w:val="Normal"/>
        <w:spacing w:lineRule="exact" w:line="264" w:before="0" w:after="0"/>
        <w:ind w:firstLine="600"/>
        <w:jc w:val="both"/>
        <w:rPr/>
      </w:pPr>
      <w:r>
        <w:rPr>
          <w:rFonts w:ascii="Times New Roman" w:hAnsi="Times New Roman"/>
          <w:b w:val="false"/>
          <w:i w:val="false"/>
          <w:color w:val="000000"/>
          <w:sz w:val="28"/>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pPr>
        <w:pStyle w:val="Normal"/>
        <w:spacing w:lineRule="exact" w:line="264" w:before="0" w:after="0"/>
        <w:ind w:firstLine="600"/>
        <w:jc w:val="both"/>
        <w:rPr/>
      </w:pPr>
      <w:r>
        <w:rPr>
          <w:rFonts w:ascii="Times New Roman" w:hAnsi="Times New Roman"/>
          <w:b w:val="false"/>
          <w:i w:val="false"/>
          <w:color w:val="000000"/>
          <w:sz w:val="28"/>
        </w:rPr>
        <w:t xml:space="preserve">описывать положение и взаиморасположение географических объектов в пространстве, ареалы распространения основных религий; </w:t>
      </w:r>
    </w:p>
    <w:p>
      <w:pPr>
        <w:pStyle w:val="Normal"/>
        <w:spacing w:lineRule="exact" w:line="264" w:before="0" w:after="0"/>
        <w:ind w:firstLine="600"/>
        <w:jc w:val="both"/>
        <w:rPr/>
      </w:pPr>
      <w:r>
        <w:rPr>
          <w:rFonts w:ascii="Times New Roman" w:hAnsi="Times New Roman"/>
          <w:b w:val="false"/>
          <w:i w:val="false"/>
          <w:color w:val="000000"/>
          <w:sz w:val="28"/>
        </w:rPr>
        <w:t>особенности отраслевой и территориальной структуры мирового хозяйства на разных этапах его развития;</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природно-ресурсного капитала, населения и хозяйства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ландшафты по заданным основаниям, стихийные природные явления; </w:t>
      </w:r>
    </w:p>
    <w:p>
      <w:pPr>
        <w:pStyle w:val="Normal"/>
        <w:spacing w:lineRule="exact" w:line="264" w:before="0" w:after="0"/>
        <w:ind w:firstLine="600"/>
        <w:jc w:val="both"/>
        <w:rPr/>
      </w:pPr>
      <w:r>
        <w:rPr>
          <w:rFonts w:ascii="Times New Roman" w:hAnsi="Times New Roman"/>
          <w:b w:val="false"/>
          <w:i w:val="false"/>
          <w:color w:val="000000"/>
          <w:sz w:val="28"/>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pPr>
        <w:pStyle w:val="Normal"/>
        <w:spacing w:lineRule="exact" w:line="264" w:before="0" w:after="0"/>
        <w:ind w:firstLine="600"/>
        <w:jc w:val="both"/>
        <w:rPr/>
      </w:pPr>
      <w:r>
        <w:rPr>
          <w:rFonts w:ascii="Times New Roman" w:hAnsi="Times New Roman"/>
          <w:b w:val="false"/>
          <w:i w:val="false"/>
          <w:color w:val="000000"/>
          <w:sz w:val="28"/>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воспроизводства населения отдельных стран, особенностями хозяйства отдельных стран и регионов мира и России, факторами производства; </w:t>
      </w:r>
    </w:p>
    <w:p>
      <w:pPr>
        <w:pStyle w:val="Normal"/>
        <w:spacing w:lineRule="exact" w:line="264" w:before="0" w:after="0"/>
        <w:ind w:firstLine="600"/>
        <w:jc w:val="both"/>
        <w:rPr/>
      </w:pPr>
      <w:r>
        <w:rPr>
          <w:rFonts w:ascii="Times New Roman" w:hAnsi="Times New Roman"/>
          <w:b w:val="false"/>
          <w:i w:val="false"/>
          <w:color w:val="000000"/>
          <w:sz w:val="28"/>
        </w:rPr>
        <w:t>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геоэкологических объектов,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объяснять распространение географических объектов,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 xml:space="preserve">географические особенности территориальной структуры хозяйства отдельных стран, в том числе и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причины этноконфессиональных конфликтов, особенности демографической ситуации в России и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различия в темпах и уровне урбанизации в странах разных типов социально-экономического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различия в уровне и качестве жизни населения в отдельных регионах и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направления международных миграций;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демографической политики в России и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размещения населения отдельных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международную хозяйственную специализацию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pPr>
        <w:pStyle w:val="Normal"/>
        <w:spacing w:lineRule="exact" w:line="264" w:before="0" w:after="0"/>
        <w:ind w:firstLine="600"/>
        <w:jc w:val="both"/>
        <w:rPr/>
      </w:pPr>
      <w:r>
        <w:rPr>
          <w:rFonts w:ascii="Times New Roman" w:hAnsi="Times New Roman"/>
          <w:b w:val="false"/>
          <w:i w:val="false"/>
          <w:color w:val="000000"/>
          <w:sz w:val="28"/>
        </w:rPr>
        <w:t xml:space="preserve">три сектора мирового хозяйства; </w:t>
      </w:r>
    </w:p>
    <w:p>
      <w:pPr>
        <w:pStyle w:val="Normal"/>
        <w:spacing w:lineRule="exact" w:line="264" w:before="0" w:after="0"/>
        <w:ind w:firstLine="600"/>
        <w:jc w:val="both"/>
        <w:rPr/>
      </w:pPr>
      <w:r>
        <w:rPr>
          <w:rFonts w:ascii="Times New Roman" w:hAnsi="Times New Roman"/>
          <w:b w:val="false"/>
          <w:i w:val="false"/>
          <w:color w:val="000000"/>
          <w:sz w:val="28"/>
        </w:rPr>
        <w:t xml:space="preserve">сегменты мирового рынка;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ландшафты по заданным основаниям; </w:t>
      </w:r>
    </w:p>
    <w:p>
      <w:pPr>
        <w:pStyle w:val="Normal"/>
        <w:spacing w:lineRule="exact" w:line="264" w:before="0" w:after="0"/>
        <w:ind w:firstLine="600"/>
        <w:jc w:val="both"/>
        <w:rPr/>
      </w:pPr>
      <w:r>
        <w:rPr>
          <w:rFonts w:ascii="Times New Roman" w:hAnsi="Times New Roman"/>
          <w:b w:val="false"/>
          <w:i w:val="false"/>
          <w:color w:val="000000"/>
          <w:sz w:val="28"/>
        </w:rPr>
        <w:t xml:space="preserve">стихийные природные явления; </w:t>
      </w:r>
    </w:p>
    <w:p>
      <w:pPr>
        <w:pStyle w:val="Normal"/>
        <w:spacing w:lineRule="exact" w:line="264" w:before="0" w:after="0"/>
        <w:ind w:firstLine="600"/>
        <w:jc w:val="both"/>
        <w:rPr/>
      </w:pPr>
      <w:r>
        <w:rPr>
          <w:rFonts w:ascii="Times New Roman" w:hAnsi="Times New Roman"/>
          <w:b w:val="false"/>
          <w:i w:val="false"/>
          <w:color w:val="000000"/>
          <w:sz w:val="28"/>
        </w:rPr>
        <w:t>вычленять и оценивать географическую информацию, представленную в различных источниках, необходимую для подтверждения тех или иных тезисов;</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географические факторы, определяющие международную специализацию стран; </w:t>
      </w:r>
    </w:p>
    <w:p>
      <w:pPr>
        <w:pStyle w:val="Normal"/>
        <w:spacing w:lineRule="exact" w:line="264" w:before="0" w:after="0"/>
        <w:ind w:firstLine="600"/>
        <w:jc w:val="both"/>
        <w:rPr/>
      </w:pPr>
      <w:r>
        <w:rPr>
          <w:rFonts w:ascii="Times New Roman" w:hAnsi="Times New Roman"/>
          <w:b w:val="false"/>
          <w:i w:val="false"/>
          <w:color w:val="000000"/>
          <w:sz w:val="28"/>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изменения направления международных экономических связей России в новых геополитических условиях;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pPr>
        <w:pStyle w:val="Normal"/>
        <w:spacing w:lineRule="exact" w:line="264" w:before="0" w:after="0"/>
        <w:ind w:firstLine="600"/>
        <w:jc w:val="both"/>
        <w:rPr/>
      </w:pPr>
      <w:r>
        <w:rPr>
          <w:rFonts w:ascii="Times New Roman" w:hAnsi="Times New Roman"/>
          <w:b w:val="false"/>
          <w:i w:val="false"/>
          <w:color w:val="000000"/>
          <w:sz w:val="28"/>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географические особенности биоразнообразия;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влияния эндогенных и экзогенных рельефообразующих процессов на рельеф отдельных территорий мира; </w:t>
      </w:r>
    </w:p>
    <w:p>
      <w:pPr>
        <w:pStyle w:val="Normal"/>
        <w:spacing w:lineRule="exact" w:line="264" w:before="0" w:after="0"/>
        <w:ind w:firstLine="600"/>
        <w:jc w:val="both"/>
        <w:rPr/>
      </w:pPr>
      <w:r>
        <w:rPr>
          <w:rFonts w:ascii="Times New Roman" w:hAnsi="Times New Roman"/>
          <w:b w:val="false"/>
          <w:i w:val="false"/>
          <w:color w:val="000000"/>
          <w:sz w:val="28"/>
        </w:rPr>
        <w:t xml:space="preserve">свойства основных типов почв; </w:t>
      </w:r>
    </w:p>
    <w:p>
      <w:pPr>
        <w:pStyle w:val="Normal"/>
        <w:spacing w:lineRule="exact" w:line="264" w:before="0" w:after="0"/>
        <w:ind w:firstLine="600"/>
        <w:jc w:val="both"/>
        <w:rPr/>
      </w:pPr>
      <w:r>
        <w:rPr>
          <w:rFonts w:ascii="Times New Roman" w:hAnsi="Times New Roman"/>
          <w:b w:val="false"/>
          <w:i w:val="false"/>
          <w:color w:val="000000"/>
          <w:sz w:val="28"/>
        </w:rPr>
        <w:t xml:space="preserve">динамику изменения ресурсообеспеченности стран и регионов различными видами природных ресурсов; </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территориальной структуры хозяйства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размещение предприятий;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природно-ресурсный капитал регионов России для развития отдельных отраслей промышленности и сельского хозяйства;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изменения отраслевой и территориальной структуры хозяйства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возможности России в развитии прогрессивных технологий; </w:t>
      </w:r>
    </w:p>
    <w:p>
      <w:pPr>
        <w:pStyle w:val="Normal"/>
        <w:spacing w:lineRule="exact" w:line="264" w:before="0" w:after="0"/>
        <w:ind w:firstLine="600"/>
        <w:jc w:val="both"/>
        <w:rPr/>
      </w:pPr>
      <w:r>
        <w:rPr>
          <w:rFonts w:ascii="Times New Roman" w:hAnsi="Times New Roman"/>
          <w:b w:val="false"/>
          <w:i w:val="false"/>
          <w:color w:val="000000"/>
          <w:sz w:val="28"/>
        </w:rPr>
        <w:t xml:space="preserve">характеризовать политико-географическое положение России; </w:t>
      </w:r>
    </w:p>
    <w:p>
      <w:pPr>
        <w:pStyle w:val="Normal"/>
        <w:spacing w:lineRule="exact" w:line="264" w:before="0" w:after="0"/>
        <w:ind w:firstLine="600"/>
        <w:jc w:val="both"/>
        <w:rPr/>
      </w:pPr>
      <w:r>
        <w:rPr>
          <w:rFonts w:ascii="Times New Roman" w:hAnsi="Times New Roman"/>
          <w:b w:val="false"/>
          <w:i w:val="false"/>
          <w:color w:val="000000"/>
          <w:sz w:val="28"/>
        </w:rPr>
        <w:t>конкурентные преимущества экономики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4) владение географической терминологией и системой географических понятий: </w:t>
      </w:r>
    </w:p>
    <w:p>
      <w:pPr>
        <w:pStyle w:val="Normal"/>
        <w:spacing w:lineRule="exact" w:line="264" w:before="0" w:after="0"/>
        <w:ind w:firstLine="600"/>
        <w:jc w:val="both"/>
        <w:rPr/>
      </w:pPr>
      <w:r>
        <w:rPr>
          <w:rFonts w:ascii="Times New Roman" w:hAnsi="Times New Roman"/>
          <w:b w:val="false"/>
          <w:i w:val="false"/>
          <w:color w:val="000000"/>
          <w:sz w:val="28"/>
        </w:rPr>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выбирать тему;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проблему, цели и задачи наблюдения или исследования; формулировать гипотезу;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план наблюдения или исследования; </w:t>
      </w:r>
    </w:p>
    <w:p>
      <w:pPr>
        <w:pStyle w:val="Normal"/>
        <w:spacing w:lineRule="exact" w:line="264" w:before="0" w:after="0"/>
        <w:ind w:firstLine="600"/>
        <w:jc w:val="both"/>
        <w:rPr/>
      </w:pPr>
      <w:r>
        <w:rPr>
          <w:rFonts w:ascii="Times New Roman" w:hAnsi="Times New Roman"/>
          <w:b w:val="false"/>
          <w:i w:val="false"/>
          <w:color w:val="000000"/>
          <w:sz w:val="28"/>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pPr>
        <w:pStyle w:val="Normal"/>
        <w:spacing w:lineRule="exact" w:line="264" w:before="0" w:after="0"/>
        <w:ind w:firstLine="600"/>
        <w:jc w:val="both"/>
        <w:rPr/>
      </w:pPr>
      <w:r>
        <w:rPr>
          <w:rFonts w:ascii="Times New Roman" w:hAnsi="Times New Roman"/>
          <w:b w:val="false"/>
          <w:i w:val="false"/>
          <w:color w:val="000000"/>
          <w:sz w:val="28"/>
        </w:rPr>
        <w:t xml:space="preserve">7) готовность и способность к самостоятельной информационно-познавательной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анализировать и интерпретировать полученные данные, критически их оценивать, формулировать выводы; </w:t>
      </w:r>
    </w:p>
    <w:p>
      <w:pPr>
        <w:pStyle w:val="Normal"/>
        <w:spacing w:lineRule="exact" w:line="264" w:before="0" w:after="0"/>
        <w:ind w:firstLine="600"/>
        <w:jc w:val="both"/>
        <w:rPr/>
      </w:pPr>
      <w:r>
        <w:rPr>
          <w:rFonts w:ascii="Times New Roman" w:hAnsi="Times New Roman"/>
          <w:b w:val="false"/>
          <w:i w:val="false"/>
          <w:color w:val="000000"/>
          <w:sz w:val="28"/>
        </w:rPr>
        <w:t>оценивать научность аргументации географических прогнозов;</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pPr>
        <w:pStyle w:val="Normal"/>
        <w:spacing w:lineRule="exact" w:line="264" w:before="0" w:after="0"/>
        <w:ind w:firstLine="600"/>
        <w:jc w:val="both"/>
        <w:rPr/>
      </w:pPr>
      <w:r>
        <w:rPr>
          <w:rFonts w:ascii="Times New Roman" w:hAnsi="Times New Roman"/>
          <w:b w:val="false"/>
          <w:i w:val="false"/>
          <w:color w:val="000000"/>
          <w:sz w:val="28"/>
        </w:rPr>
        <w:t xml:space="preserve">природы, населения и хозяйства России, взаимосвязей между ними; </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страны по уровню социально-экономического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условия отдельных территорий стран мира и России для размещения предприятий и различных производств; </w:t>
      </w:r>
    </w:p>
    <w:p>
      <w:pPr>
        <w:pStyle w:val="Normal"/>
        <w:spacing w:lineRule="exact" w:line="264" w:before="0" w:after="0"/>
        <w:ind w:firstLine="600"/>
        <w:jc w:val="both"/>
        <w:rPr/>
      </w:pPr>
      <w:r>
        <w:rPr>
          <w:rFonts w:ascii="Times New Roman" w:hAnsi="Times New Roman"/>
          <w:b w:val="false"/>
          <w:i w:val="false"/>
          <w:color w:val="000000"/>
          <w:sz w:val="28"/>
        </w:rPr>
        <w:t xml:space="preserve">роль ТНК в формировании цепочек добавленной стоимости; </w:t>
      </w:r>
    </w:p>
    <w:p>
      <w:pPr>
        <w:pStyle w:val="Normal"/>
        <w:spacing w:lineRule="exact" w:line="264" w:before="0" w:after="0"/>
        <w:ind w:firstLine="600"/>
        <w:jc w:val="both"/>
        <w:rPr/>
      </w:pPr>
      <w:r>
        <w:rPr>
          <w:rFonts w:ascii="Times New Roman" w:hAnsi="Times New Roman"/>
          <w:b w:val="false"/>
          <w:i w:val="false"/>
          <w:color w:val="000000"/>
          <w:sz w:val="28"/>
        </w:rPr>
        <w:t xml:space="preserve">влияние глобализации мировой экономики на хозяйство стран разных социально-экономических типов;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особенности отраслевой структуры хозяйства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pPr>
        <w:pStyle w:val="Normal"/>
        <w:spacing w:lineRule="exact" w:line="264" w:before="0" w:after="0"/>
        <w:ind w:firstLine="600"/>
        <w:jc w:val="both"/>
        <w:rPr/>
      </w:pPr>
      <w:r>
        <w:rPr>
          <w:rFonts w:ascii="Times New Roman" w:hAnsi="Times New Roman"/>
          <w:b w:val="false"/>
          <w:i w:val="false"/>
          <w:color w:val="000000"/>
          <w:sz w:val="28"/>
        </w:rPr>
        <w:t>составлять прогноз изменения географической среды под воздействием природных факторов и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pPr>
        <w:pStyle w:val="Normal"/>
        <w:spacing w:lineRule="exact" w:line="264" w:before="0" w:after="0"/>
        <w:ind w:firstLine="600"/>
        <w:jc w:val="both"/>
        <w:rPr/>
      </w:pPr>
      <w:r>
        <w:rPr>
          <w:rFonts w:ascii="Times New Roman" w:hAnsi="Times New Roman"/>
          <w:b w:val="false"/>
          <w:i w:val="false"/>
          <w:color w:val="000000"/>
          <w:sz w:val="28"/>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называть цели устойчивого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приводить примеры изменений геосистем в результате природных и антропогенных воздействий; </w:t>
      </w:r>
    </w:p>
    <w:p>
      <w:pPr>
        <w:pStyle w:val="Normal"/>
        <w:spacing w:lineRule="exact" w:line="264" w:before="0" w:after="0"/>
        <w:ind w:firstLine="600"/>
        <w:jc w:val="both"/>
        <w:rPr/>
      </w:pPr>
      <w:r>
        <w:rPr>
          <w:rFonts w:ascii="Times New Roman" w:hAnsi="Times New Roman"/>
          <w:b w:val="false"/>
          <w:i w:val="false"/>
          <w:color w:val="000000"/>
          <w:sz w:val="28"/>
        </w:rPr>
        <w:t>определять проблемы взаимодействия географической среды и общества в пределах различных природных комплексов Земли, на территории России;</w:t>
      </w:r>
    </w:p>
    <w:p>
      <w:pPr>
        <w:pStyle w:val="Normal"/>
        <w:spacing w:lineRule="exact" w:line="264" w:before="0" w:after="0"/>
        <w:ind w:firstLine="600"/>
        <w:jc w:val="both"/>
        <w:rPr/>
      </w:pPr>
      <w:r>
        <w:rPr>
          <w:rFonts w:ascii="Times New Roman" w:hAnsi="Times New Roman"/>
          <w:b w:val="false"/>
          <w:i w:val="false"/>
          <w:color w:val="000000"/>
          <w:sz w:val="28"/>
        </w:rPr>
        <w:t>оценивать различные подходы к решению геоэкологических проблем;</w:t>
      </w:r>
    </w:p>
    <w:p>
      <w:pPr>
        <w:pStyle w:val="Normal"/>
        <w:spacing w:lineRule="exact" w:line="264" w:before="0" w:after="0"/>
        <w:ind w:firstLine="600"/>
        <w:jc w:val="both"/>
        <w:rPr/>
      </w:pPr>
      <w:r>
        <w:rPr>
          <w:rFonts w:ascii="Times New Roman" w:hAnsi="Times New Roman"/>
          <w:b w:val="false"/>
          <w:i w:val="false"/>
          <w:color w:val="000000"/>
          <w:sz w:val="28"/>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pPr>
        <w:pStyle w:val="Normal"/>
        <w:spacing w:lineRule="exact" w:line="264" w:before="0" w:after="0"/>
        <w:ind w:firstLine="600"/>
        <w:jc w:val="both"/>
        <w:rPr/>
      </w:pPr>
      <w:r>
        <w:rPr>
          <w:rFonts w:ascii="Times New Roman" w:hAnsi="Times New Roman"/>
          <w:b w:val="false"/>
          <w:i w:val="false"/>
          <w:color w:val="000000"/>
          <w:sz w:val="28"/>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pPr>
        <w:pStyle w:val="Normal"/>
        <w:spacing w:lineRule="exact" w:line="264" w:before="0" w:after="0"/>
        <w:ind w:firstLine="600"/>
        <w:jc w:val="both"/>
        <w:rPr/>
      </w:pPr>
      <w:r>
        <w:rPr>
          <w:rFonts w:ascii="Times New Roman" w:hAnsi="Times New Roman"/>
          <w:b w:val="false"/>
          <w:i w:val="false"/>
          <w:color w:val="000000"/>
          <w:sz w:val="28"/>
        </w:rPr>
        <w:t>оценивать возможности и роль географии в решении проблем на примере отдельных стран и регионов мира.</w:t>
      </w:r>
    </w:p>
    <w:p>
      <w:pPr>
        <w:pStyle w:val="Normal"/>
        <w:spacing w:lineRule="exact" w:line="264" w:before="0" w:after="0"/>
        <w:ind w:firstLine="600"/>
        <w:jc w:val="both"/>
        <w:rPr/>
      </w:pPr>
      <w:r>
        <w:rPr>
          <w:rFonts w:ascii="Times New Roman" w:hAnsi="Times New Roman"/>
          <w:b w:val="false"/>
          <w:i w:val="false"/>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различные природные и социально-экономические объекты и явления по заданным критериям; </w:t>
      </w:r>
    </w:p>
    <w:p>
      <w:pPr>
        <w:pStyle w:val="Normal"/>
        <w:spacing w:lineRule="exact" w:line="264" w:before="0" w:after="0"/>
        <w:ind w:firstLine="600"/>
        <w:jc w:val="both"/>
        <w:rPr/>
      </w:pPr>
      <w:r>
        <w:rPr>
          <w:rFonts w:ascii="Times New Roman" w:hAnsi="Times New Roman"/>
          <w:b w:val="false"/>
          <w:i w:val="false"/>
          <w:color w:val="000000"/>
          <w:sz w:val="28"/>
        </w:rPr>
        <w:t>выделять и оценивать географическую информацию, представленную в различных источниках, необходимую для подтверждения тех или иных тезисов;</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геоэкологических объектов, процессов и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pPr>
        <w:pStyle w:val="Normal"/>
        <w:spacing w:lineRule="exact" w:line="264" w:before="0" w:after="0"/>
        <w:ind w:firstLine="600"/>
        <w:jc w:val="both"/>
        <w:rPr/>
      </w:pPr>
      <w:r>
        <w:rPr>
          <w:rFonts w:ascii="Times New Roman" w:hAnsi="Times New Roman"/>
          <w:b w:val="false"/>
          <w:i w:val="false"/>
          <w:color w:val="000000"/>
          <w:sz w:val="28"/>
        </w:rPr>
        <w:t xml:space="preserve">причины этноконфессиональных конфликтов, особенности демографической ситуации в отдельных странах и регионах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различия в темпах и уровне урбанизации в странах изучаемых регионов;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различия в уровне и качестве жизни населения в отдельных регионах и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направления международных миграций;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демографической политики в изученных странах и в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размещения населения отдельных стран; международную хозяйственную специализацию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географические факторы, определяющие международную специализацию стран; </w:t>
      </w:r>
    </w:p>
    <w:p>
      <w:pPr>
        <w:pStyle w:val="Normal"/>
        <w:spacing w:lineRule="exact" w:line="264" w:before="0" w:after="0"/>
        <w:ind w:firstLine="600"/>
        <w:jc w:val="both"/>
        <w:rPr/>
      </w:pPr>
      <w:r>
        <w:rPr>
          <w:rFonts w:ascii="Times New Roman" w:hAnsi="Times New Roman"/>
          <w:b w:val="false"/>
          <w:i w:val="false"/>
          <w:color w:val="000000"/>
          <w:sz w:val="28"/>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выделения факторов, определяющих географическое проявление глобальных проблем человечества на региональном и локальном уровнях;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составления сравнительных географических характеристик регионов и стран мира;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классификации стран по заданным основаниям; </w:t>
      </w:r>
    </w:p>
    <w:p>
      <w:pPr>
        <w:pStyle w:val="Normal"/>
        <w:spacing w:lineRule="exact" w:line="264" w:before="0" w:after="0"/>
        <w:ind w:firstLine="600"/>
        <w:jc w:val="both"/>
        <w:rPr/>
      </w:pPr>
      <w:r>
        <w:rPr>
          <w:rFonts w:ascii="Times New Roman" w:hAnsi="Times New Roman"/>
          <w:b w:val="false"/>
          <w:i w:val="false"/>
          <w:color w:val="000000"/>
          <w:sz w:val="28"/>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объяснения международной хозяйственной специализации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места России в международном географическом разделении труда; </w:t>
      </w:r>
    </w:p>
    <w:p>
      <w:pPr>
        <w:pStyle w:val="Normal"/>
        <w:spacing w:lineRule="exact" w:line="264" w:before="0" w:after="0"/>
        <w:ind w:firstLine="600"/>
        <w:jc w:val="both"/>
        <w:rPr/>
      </w:pPr>
      <w:r>
        <w:rPr>
          <w:rFonts w:ascii="Times New Roman" w:hAnsi="Times New Roman"/>
          <w:b w:val="false"/>
          <w:i w:val="false"/>
          <w:color w:val="000000"/>
          <w:sz w:val="28"/>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pPr>
        <w:pStyle w:val="Normal"/>
        <w:spacing w:lineRule="exact" w:line="264" w:before="0" w:after="0"/>
        <w:ind w:firstLine="600"/>
        <w:jc w:val="both"/>
        <w:rPr/>
      </w:pPr>
      <w:r>
        <w:rPr>
          <w:rFonts w:ascii="Times New Roman" w:hAnsi="Times New Roman"/>
          <w:b w:val="false"/>
          <w:i w:val="false"/>
          <w:color w:val="000000"/>
          <w:sz w:val="28"/>
        </w:rPr>
        <w:t xml:space="preserve">4) владение географической терминологией и системой географических понятий: </w:t>
      </w:r>
    </w:p>
    <w:p>
      <w:pPr>
        <w:pStyle w:val="Normal"/>
        <w:spacing w:lineRule="exact" w:line="264" w:before="0" w:after="0"/>
        <w:ind w:firstLine="600"/>
        <w:jc w:val="both"/>
        <w:rPr/>
      </w:pPr>
      <w:r>
        <w:rPr>
          <w:rFonts w:ascii="Times New Roman" w:hAnsi="Times New Roman"/>
          <w:b w:val="false"/>
          <w:i w:val="false"/>
          <w:color w:val="000000"/>
          <w:sz w:val="28"/>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выбирать тему;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проблему, цели и задачи наблюдения или исследования; </w:t>
      </w:r>
    </w:p>
    <w:p>
      <w:pPr>
        <w:pStyle w:val="Normal"/>
        <w:spacing w:lineRule="exact" w:line="264" w:before="0" w:after="0"/>
        <w:ind w:firstLine="600"/>
        <w:jc w:val="both"/>
        <w:rPr/>
      </w:pPr>
      <w:r>
        <w:rPr>
          <w:rFonts w:ascii="Times New Roman" w:hAnsi="Times New Roman"/>
          <w:b w:val="false"/>
          <w:i w:val="false"/>
          <w:color w:val="000000"/>
          <w:sz w:val="28"/>
        </w:rPr>
        <w:t xml:space="preserve">формулировать гипотезу;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план наблюдения или исследования; </w:t>
      </w:r>
    </w:p>
    <w:p>
      <w:pPr>
        <w:pStyle w:val="Normal"/>
        <w:spacing w:lineRule="exact" w:line="264" w:before="0" w:after="0"/>
        <w:ind w:firstLine="600"/>
        <w:jc w:val="both"/>
        <w:rPr/>
      </w:pPr>
      <w:r>
        <w:rPr>
          <w:rFonts w:ascii="Times New Roman" w:hAnsi="Times New Roman"/>
          <w:b w:val="false"/>
          <w:i w:val="false"/>
          <w:color w:val="000000"/>
          <w:sz w:val="28"/>
        </w:rPr>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pPr>
        <w:pStyle w:val="Normal"/>
        <w:spacing w:lineRule="exact" w:line="264" w:before="0" w:after="0"/>
        <w:ind w:firstLine="600"/>
        <w:jc w:val="both"/>
        <w:rPr/>
      </w:pPr>
      <w:r>
        <w:rPr>
          <w:rFonts w:ascii="Times New Roman" w:hAnsi="Times New Roman"/>
          <w:b w:val="false"/>
          <w:i w:val="false"/>
          <w:color w:val="000000"/>
          <w:sz w:val="28"/>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pPr>
        <w:pStyle w:val="Normal"/>
        <w:spacing w:lineRule="exact" w:line="264" w:before="0" w:after="0"/>
        <w:ind w:firstLine="600"/>
        <w:jc w:val="both"/>
        <w:rPr/>
      </w:pPr>
      <w:r>
        <w:rPr>
          <w:rFonts w:ascii="Times New Roman" w:hAnsi="Times New Roman"/>
          <w:b w:val="false"/>
          <w:i w:val="false"/>
          <w:color w:val="000000"/>
          <w:sz w:val="28"/>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pPr>
        <w:pStyle w:val="Normal"/>
        <w:spacing w:lineRule="exact" w:line="264" w:before="0" w:after="0"/>
        <w:ind w:firstLine="600"/>
        <w:jc w:val="both"/>
        <w:rPr/>
      </w:pPr>
      <w:r>
        <w:rPr>
          <w:rFonts w:ascii="Times New Roman" w:hAnsi="Times New Roman"/>
          <w:b w:val="false"/>
          <w:i w:val="false"/>
          <w:color w:val="000000"/>
          <w:sz w:val="28"/>
        </w:rPr>
        <w:t xml:space="preserve">7) готовность и способность к самостоятельной информационно-познавательной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работы с геоинформационными системами: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анализировать и интерпретировать полученные данные, критически их оценивать, формулировать выводы;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pPr>
        <w:pStyle w:val="Normal"/>
        <w:spacing w:lineRule="exact" w:line="264" w:before="0" w:after="0"/>
        <w:ind w:firstLine="600"/>
        <w:jc w:val="both"/>
        <w:rPr/>
      </w:pPr>
      <w:r>
        <w:rPr>
          <w:rFonts w:ascii="Times New Roman" w:hAnsi="Times New Roman"/>
          <w:b w:val="false"/>
          <w:i w:val="false"/>
          <w:color w:val="000000"/>
          <w:sz w:val="28"/>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страны по типам воспроизводства населения,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особенности отраслевой структуры хозяйства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проводить географическую экспертизу разнообразных природных, социально-экономических и экологических процессов:</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современное состояние окружающей среды в странах и регионах мира, научность аргументации географических прогнозов;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pPr>
        <w:pStyle w:val="Normal"/>
        <w:spacing w:lineRule="exact" w:line="264" w:before="0" w:after="0"/>
        <w:ind w:firstLine="600"/>
        <w:jc w:val="both"/>
        <w:rPr/>
      </w:pPr>
      <w:r>
        <w:rPr>
          <w:rFonts w:ascii="Times New Roman" w:hAnsi="Times New Roman"/>
          <w:b w:val="false"/>
          <w:i w:val="false"/>
          <w:color w:val="000000"/>
          <w:sz w:val="28"/>
        </w:rPr>
        <w:t xml:space="preserve">социально-экономические и экологические последствия урбанизации в странах различных социально-экономических типов;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по актуальным экологическим и социальноэкономическим проблемам мира и России.</w:t>
      </w:r>
    </w:p>
    <w:p>
      <w:pPr>
        <w:pStyle w:val="Normal"/>
        <w:spacing w:lineRule="exact" w:line="264" w:before="0" w:after="0"/>
        <w:ind w:firstLine="600"/>
        <w:jc w:val="both"/>
        <w:rPr/>
      </w:pPr>
      <w:r>
        <w:rPr>
          <w:rFonts w:ascii="Times New Roman" w:hAnsi="Times New Roman"/>
          <w:b w:val="false"/>
          <w:i w:val="false"/>
          <w:color w:val="000000"/>
          <w:sz w:val="28"/>
        </w:rPr>
        <w:t>9) применение географических знаний для самостоятельного оценивания уровня безопасности окружающей среды, адаптации к изменению её условий:</w:t>
      </w:r>
    </w:p>
    <w:p>
      <w:pPr>
        <w:pStyle w:val="Normal"/>
        <w:spacing w:lineRule="exact" w:line="264" w:before="0" w:after="0"/>
        <w:ind w:firstLine="600"/>
        <w:jc w:val="both"/>
        <w:rPr/>
      </w:pPr>
      <w:r>
        <w:rPr>
          <w:rFonts w:ascii="Times New Roman" w:hAnsi="Times New Roman"/>
          <w:b w:val="false"/>
          <w:i w:val="false"/>
          <w:color w:val="000000"/>
          <w:sz w:val="28"/>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pPr>
        <w:pStyle w:val="Normal"/>
        <w:spacing w:lineRule="exact" w:line="264" w:before="0" w:after="0"/>
        <w:ind w:firstLine="600"/>
        <w:jc w:val="both"/>
        <w:rPr/>
      </w:pPr>
      <w:r>
        <w:rPr>
          <w:rFonts w:ascii="Times New Roman" w:hAnsi="Times New Roman"/>
          <w:b w:val="false"/>
          <w:i w:val="false"/>
          <w:color w:val="000000"/>
          <w:sz w:val="28"/>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проблемы взаимодействия географической среды и общества в различных регионах и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pPr>
        <w:pStyle w:val="Normal"/>
        <w:spacing w:lineRule="exact" w:line="264" w:before="0" w:after="0"/>
        <w:ind w:firstLine="600"/>
        <w:jc w:val="both"/>
        <w:rPr/>
      </w:pPr>
      <w:r>
        <w:rPr>
          <w:rFonts w:ascii="Times New Roman" w:hAnsi="Times New Roman"/>
          <w:b w:val="false"/>
          <w:i w:val="false"/>
          <w:color w:val="000000"/>
          <w:sz w:val="28"/>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изменения демографической ситуации в странах, находящихся на разных этапах демографического перехода.</w:t>
      </w:r>
      <w:bookmarkStart w:id="8" w:name="block-15335671"/>
      <w:bookmarkStart w:id="9" w:name="block-153356711"/>
      <w:bookmarkEnd w:id="8"/>
      <w:bookmarkEnd w:id="9"/>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0" w:type="dxa"/>
        <w:tblCellMar>
          <w:top w:w="50" w:type="dxa"/>
          <w:left w:w="100" w:type="dxa"/>
          <w:bottom w:w="0" w:type="dxa"/>
          <w:right w:w="108" w:type="dxa"/>
        </w:tblCellMar>
      </w:tblPr>
      <w:tblGrid>
        <w:gridCol w:w="812"/>
        <w:gridCol w:w="2958"/>
        <w:gridCol w:w="5"/>
        <w:gridCol w:w="1334"/>
        <w:gridCol w:w="5"/>
        <w:gridCol w:w="2358"/>
        <w:gridCol w:w="3"/>
        <w:gridCol w:w="2489"/>
        <w:gridCol w:w="1"/>
        <w:gridCol w:w="2"/>
        <w:gridCol w:w="3626"/>
      </w:tblGrid>
      <w:tr>
        <w:trPr>
          <w:trHeight w:val="144" w:hRule="atLeast"/>
        </w:trPr>
        <w:tc>
          <w:tcPr>
            <w:tcW w:w="812"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5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195"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628"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812"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95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629" w:type="dxa"/>
            <w:gridSpan w:val="3"/>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В СОВРЕМЕННОМ МИРЕ</w:t>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как наука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Картографический метод исследования в географии</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Районирование как метод географических исследований</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экспертиза и мониторинг</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7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8479"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МИРОВОГО РАЗВИТИЯ</w:t>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Понятие о глобальных проблемах</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Концепция устойчивого развития</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7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8479"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ГЕОПОЛИТИЧЕСКИЕ ПРОБЛЕМЫ СОВРЕМЕННОГО МИРА</w:t>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Геополитическая структура мира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форм государственного устройства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Глобальная проблема роста вооружений</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Государственные границы</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Территориальные конфликты в современном мире</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Глобальная проблема международного терроризма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Россия в мировой системе международных отношений</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7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8479"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ГЕОГРАФИЧЕСКАЯ СРЕДА КАК СФЕРА ВЗАИМОДЕЙСТВИЯ ОБЩЕСТВА И ПРИРОДЫ</w:t>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Роль географической среды в жизни общества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условия и ресурсы. Природопользование</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Формирование земной коры и минеральные ресурсы</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Атмосфера и климат Земли. Агроклиматические ресурсы</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Гидросфера и водные ресурсы</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Мировой океан как часть гидросферы. Ресурсы Мирового океана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Почвы и земельные ресурсы мира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Биосфера и биологические ресурсы мира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природных рисков</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4.10</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Глобальная экологическая проблема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7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 </w:t>
            </w:r>
          </w:p>
        </w:tc>
        <w:tc>
          <w:tcPr>
            <w:tcW w:w="8479"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ЧЕЛОВЕЧЕСКИЙ КАПИТАЛ В СОВРЕМЕННОМ МИРЕ</w:t>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Демографическая характеристика населения мира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Проблема здоровья и долголетия человека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Миграции населения</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Многоликое человечество: расовая, этническая и лингвистическая структура населения мира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религий в современном мире</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Проблема охраны мирового культурного наследия</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Качество жизни населения</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Расселение населения мира. Города мира и урбанизация</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города как ядра развития</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7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479"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3"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ПРОБЛЕМЫ МИРОВОГО ЭКОНОМИЧЕСКОГО РАЗВИТИЯ</w:t>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Мировое хозяйство как система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Научно- технический прогресс и мировое хозяйство</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Социально-экономические типы стран мира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Экономическое развитие стран глобального Севера и глобального Юга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Мировое сельское хозяйство и глобальная продовольственная проблема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ведущих отраслей промышленности мира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Глобальный рынок услуг и технологий</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Мировая транспортная система</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валютно-финансовые отношения</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81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6.10</w:t>
            </w:r>
          </w:p>
        </w:tc>
        <w:tc>
          <w:tcPr>
            <w:tcW w:w="29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Интеграционные процессы в глобальной экономике</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6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29"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7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8479"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377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49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77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3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249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37.5 </w:t>
            </w:r>
          </w:p>
        </w:tc>
        <w:tc>
          <w:tcPr>
            <w:tcW w:w="36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3" w:type="dxa"/>
        <w:jc w:val="left"/>
        <w:tblInd w:w="0" w:type="dxa"/>
        <w:tblCellMar>
          <w:top w:w="50" w:type="dxa"/>
          <w:left w:w="100" w:type="dxa"/>
          <w:bottom w:w="0" w:type="dxa"/>
          <w:right w:w="108" w:type="dxa"/>
        </w:tblCellMar>
      </w:tblPr>
      <w:tblGrid>
        <w:gridCol w:w="750"/>
        <w:gridCol w:w="3838"/>
        <w:gridCol w:w="2"/>
        <w:gridCol w:w="1201"/>
        <w:gridCol w:w="3"/>
        <w:gridCol w:w="2201"/>
        <w:gridCol w:w="1"/>
        <w:gridCol w:w="2341"/>
        <w:gridCol w:w="1"/>
        <w:gridCol w:w="4"/>
        <w:gridCol w:w="3250"/>
      </w:tblGrid>
      <w:tr>
        <w:trPr>
          <w:trHeight w:val="144" w:hRule="atLeast"/>
        </w:trPr>
        <w:tc>
          <w:tcPr>
            <w:tcW w:w="75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83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5754"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2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5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83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255"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13592"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ЕВРОПА</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Географическое положение и политическая карта зарубежной Европы</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условия и ресурсы зарубежной Европы</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Население зарубежной Европы</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Хозяйство зарубежной Европы</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Германия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Франция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Великобритания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Страны Южной Европы</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Северная Европа</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1.10</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Восточная Европа</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59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7798"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2"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СЕВЕРНАЯ АМЕРИКА</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Политико- и экономикогеографическое положение США и Канады</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Природноресурсный потенциал США</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Население США</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Хозяйство США</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Экономические районы США</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Канада</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59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7798"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2"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ЛАТИНСКАЯ АМЕРИКА</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Географическое положение и политическая карта Латинской Америки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Природно-ресурсный потенциал Латинской Америки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Население Латинской Америки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Хозяйство Латинской Америки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Бразилия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Мексика</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59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7798"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2"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АВСТРАЛИЯ И ОКЕАНИЯ</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Австралия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Новая Зеландия и Океания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59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7798"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2"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АЗИЯ</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Географическое положение и политическая карта зарубежной Азии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Природно-ресурсный потенциал зарубежной Азии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Население зарубежной Азии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Хозяйство зарубежной Азии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Китай</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Индия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Япония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Республика Корея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Юго-Восточная Азия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5.10</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Юго-Западная Азия</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59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7798"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2"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АФРИКА</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Географическое положение и политическая карта Африки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Природно-ресурсный потенциал Африки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Население Африки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Хозяйство Африки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59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7798"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2"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МЕСТО РОССИИ В СОВРЕМЕННОМ МИРЕ</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Демографический потенциал России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Геоэкономическое положение России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районы России</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59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7798"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13592" w:type="dxa"/>
            <w:gridSpan w:val="11"/>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Раздел 8.</w:t>
            </w:r>
            <w:r>
              <w:rPr>
                <w:rFonts w:ascii="Times New Roman" w:hAnsi="Times New Roman"/>
                <w:b w:val="false"/>
                <w:i w:val="false"/>
                <w:color w:val="000000"/>
                <w:sz w:val="24"/>
              </w:rPr>
              <w:t xml:space="preserve"> </w:t>
            </w:r>
            <w:r>
              <w:rPr>
                <w:rFonts w:ascii="Times New Roman" w:hAnsi="Times New Roman"/>
                <w:b/>
                <w:i w:val="false"/>
                <w:color w:val="000000"/>
                <w:sz w:val="24"/>
              </w:rPr>
              <w:t>БУДУЩЕЕ ЧЕЛОВЕЧЕСТВА</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38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Обобщение знаний</w:t>
            </w:r>
          </w:p>
        </w:tc>
        <w:tc>
          <w:tcPr>
            <w:tcW w:w="12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55"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59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7798" w:type="dxa"/>
            <w:gridSpan w:val="6"/>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r>
        <w:trPr>
          <w:trHeight w:val="144" w:hRule="atLeast"/>
        </w:trPr>
        <w:tc>
          <w:tcPr>
            <w:tcW w:w="459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0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2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59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0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0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41 </w:t>
            </w:r>
          </w:p>
        </w:tc>
        <w:tc>
          <w:tcPr>
            <w:tcW w:w="32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0" w:name="block-15335672"/>
      <w:bookmarkStart w:id="11" w:name="block-15335672"/>
      <w:bookmarkEnd w:id="11"/>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0" w:type="dxa"/>
        <w:tblCellMar>
          <w:top w:w="50" w:type="dxa"/>
          <w:left w:w="100" w:type="dxa"/>
          <w:bottom w:w="0" w:type="dxa"/>
          <w:right w:w="108" w:type="dxa"/>
        </w:tblCellMar>
      </w:tblPr>
      <w:tblGrid>
        <w:gridCol w:w="564"/>
        <w:gridCol w:w="3839"/>
        <w:gridCol w:w="972"/>
        <w:gridCol w:w="1933"/>
        <w:gridCol w:w="2093"/>
        <w:gridCol w:w="3"/>
        <w:gridCol w:w="1608"/>
        <w:gridCol w:w="3"/>
        <w:gridCol w:w="2578"/>
      </w:tblGrid>
      <w:tr>
        <w:trPr>
          <w:trHeight w:val="144" w:hRule="atLeast"/>
        </w:trPr>
        <w:tc>
          <w:tcPr>
            <w:tcW w:w="564"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83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001"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5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64"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83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11"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581"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Роль и место географии в системе научных дисциплин. Целостность географического пространства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"Формулировка цели и задач учебного исследования, определение возможных источников информации и форм представления результатов"</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Теории и концепции современной географии. Практическая работа "Определение масштаба географического охвата публикации, использование географических маркеров, связанных с описанием элементов географического пространства и их взаимодействия"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Карта как источник географической информации. Классификация карт. Проекции и искажения на картах</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Географические атласы. ГИС.Практическая работа "Определение количественных и качественных показателей с помощью простейших ГИС"</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Районирование территории. Практическая работа "Проведение районирования территории по заданным целям и принципам"</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Региональные исследования в географии. Культурно-исторические регионы мира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Географическая и экологическая экспертизы, мониторинг</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Интеграция ГИС и экологического мониторинга. Практическая работа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проблемы. Практическая работа "Выявление факторов обострения одной из групп глобальных проблем человечества и возможных путей их разрешения в ходе групповой дискуссии"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Роль географической науки в изучении глобальных проблем</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Географический прогноз. Устойчивое развитие. Практическая работа "Выявление потенциального вклада географии в решение глобальных проблем человечества на основе контент-анализа текста «Преобразование нашего мира: Повестка дня в области устойчивого развития на период до 2030 года»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30.09.2023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Национальные проекты и перспективы устойчивого развития России. Практическая работа "Выявление потенциального вклада географии в реализацию целей устойчивого развития для нашей страны на основе контент-анализа текста национальных проектов России"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Современная политическая карта мира. Политико-географическое и геополитическое положение</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Проблемы перехода к полицентрической модели мироустройства. Практическая работа "Выявление количественных и качественных изменений на политической карте мира (с 1990 г. до настоящего времени на примере различных регионов)"</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Место России на политической карте. Отечественная школа политической географии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Формы правления и государственного устройства стран мира. Практическая работа "Выполнение задания на контурной карте по отражению размещения монархий и федераций"</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Политическое устройство России и соседних с ней государств</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Гонка вооружений в современном мире. Рост военных расходов как экономическая проблема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Проблема нераспространения оружия массового уничтожения.Практическая работа "Составление таблицы «Страны „ядерного клуба“»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конфигурации территории государств, обособленные части государственной территории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современных границ, их классификация и правила установления. Лимология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Трансграничные регионы. Практическая работа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25.10.2023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Конфликтогенные факторы и их географическое распространение</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Глобальный этнический кризис. Этноконфессиональные конфликты. Практическая работа "Характеристика одного из современных конфликтов на политической карте мира"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Терроризм как фактор напряжённости современной политической жизни.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Риски террористической угрозы в различных типах стран мира. Практическая работа "Анализ факторов формирования террористической угрозы в странах различных типов"</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Геополитическое положение современной России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Пути интеграции России в мировое сообщество. Составление схемы «Роль России в системе международных отношений» (практическая работа)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разделам «География в современном мире», «Глобальные проблемы мирового развития», «Геополитические проблемы современного мира»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Понятия «природа», «географическая среда». «Окружающая среда» и её части: природная и антропогенная (техногенная) среда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Взаимодействие географической среды и общества. Практическая работа "Прогноз изменений геосистем Земли под влиянием природных и антропогенных факторов в различных регионах мира"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ресурсы. Ресурсообеспеченность. Практическая работа "Определение и объяснение динамики изменения ресурсообеспеченности стран и регионов различными видами природных ресурсов"</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Природопользование. Рациональное и нерациональное использование природных ресурсов. Природные условия. Практическая работа "Оценка природно-ресурсного потенциала и природных условий для развития экономики России"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29.11.2023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Геологическая история Земли. Тектоника литосферных плит. Практическая работа "Выполнение заданий на контурной карте по отображению основных регионов распространения минерального сырья"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Планетарное размещение основных видов минеральных ресурсов. Страны и регионы — лидеры по их запасам. Практическая работа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Топливно-энергетические ресурсы, их классификация. Страны и регионы — лидеры по запасам топливных ресурсов. ТЭБ стран мира, основные этапы его изменения. Практическая работа "Расчёт обеспеченности различными видами топливных ресурсов отдельными регионами мира"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Глобальная энергетическая проблема. Альтернативная энергетика в странах мира и на территории России. Практическая работа "Презентация по перспективам развития альтернативной энергетики отдельных стран мира"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Атмосфера. Состав, строение и значение. Общая циркуляция атмосферы. Основные типы погоды. Практическая работа "Объяснение распространения и направления движения тропических циклонов на основе использования источников информации"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Роль климата в формировании ПТК. Практическая работа "Сравнение энергетических затрат в различных регионах России в связи с продолжительностью освещения и отопительного периода"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источники загрязнения атмосферы. Глобальные изменения климата Земли, их последствия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Гидросфера. Состав и значение. Воды суши.Практическая работа - разработка социальной рекламы «Чистота рек и озёр — ответственность каждого»</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Антропогенные водные системы. Болота. Многолетняя мерзлота. Регионы современного оледенения. Геокриология (мерзлотоведение)</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Водная проблема,пути её решения.Практическая работа "Сравнение обеспеченности возобновляемыми водными ресурсами двух стран и объяснение причин различий "</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Мировой океан. Практическая работа "Характеристика явления Эль-Ниньо и его воздействия на различные компоненты природной среды и хозяйства"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Ресурсы Мирового океана, место России в области их изучения и использования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27.12.2023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Почва. Факторы почвообразования. Выветривание. Практическая работа "Выявление тенденций изменения структуры земельного фонда в различных регионах мира "</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почв России и мира. Практическая работа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Проблемы опустынивания. Эрозия почв. Практическая работа "Составление структурной схемы «Факторы опустынивания» на основе анализа текстовых источников информации"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Биосфера. Зональность и азональность в органическом мире.ПК. ПР "Анализ причин биоразнообразия природных комплексов в пределах одной природной зоны на основе источников информации"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Лесные пояса мира. ООПТ мира и России. Всемирное наследие ЮНЕСКО в России и мире. Практическая работа "Составление структурной схемы «Факторы обезлесения и потери биоразнообразия экваториальных лесов Бразилии»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риски и их виды. Регионы природных рисков.Практическая работа "Сравнительная оценка природных рисков для двух стран на основе анализа интернет-источников"</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Землетрясения, извержения вулканов. Техногенные катастрофы. Практическая работа "Оценка последствий различных стихийных бедствий в странах и регионах мира на основе анализа сообщений СМИ "</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Экологическая проблема.Практическая работа "Составление структурной схемы «Взаимосвязь глобальных проблем окружающей среды» на основе анализа сообщений СМИ"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Экологический кризис. Практическая работа "Организация дискуссии о геоэкологической ситуации в отдельных странах и регионах мира", "Сравнительная оценка прогнозируемых экологических, экономических и социальных последствий глобальных климатических изменений для двух стран"</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Экологический кризис в различных типах стран современного мира. Стратегия устойчивого развития России. Практические работы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 "Организация дискуссии о геоэкологической ситуации в отдельных странах и регионах мира".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разделу "Географическая среда как сфера взаимодействия общества и природы"</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31.01.2024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Демографическая история населения Земли.Практическая работа "Представление географической информации о прогнозе изменений численности населения отдельных регионов мира (на 2050 г .) в виде графиков на основе анализа статистических данных"</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Возрастно-половая структура населения мира. Трудовые ресурсы. Практическая работа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Глобальная демографическая проблема. Практическая работа "Выявление тенденций изменения демографической ситуации одного из регионов России с использованием ГИС (Росстат)"</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Здоровье человека как показатель социально-демографического развития.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Ожидаемая продолжительность жизни и её различия по странам мира.Практическая работа "Сравнение показателей здоровья населения и ожидаемой продолжительности жизни в разных странах и регионах мира "</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миграции населения. Проблема беженцев. Практическая работа "Определение перечня стран мира с наибольшей долей иммигрантов в населении"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Внутрироссийская миграция. Практическая работа "Выявление основных направлений современных миграций населения в мире "</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Расы. География межрасовых конфликтов. Практическая работа "Выявление межэтнических проблем в многонациональных государствах современного мира (по выбору учителя)"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Межнациональные отношения. Практическая работа "Выполнение заданий на контурной карте по особенностям расового, этнического и лингвистического состава населения стран мира"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распространения крупнейших мировых языков. Языковые пространства на территории России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Понятие о религии и её географическом пространстве.</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Геопространства христианства, ислама, буддизма, индуизма в мире и России. Практическая работа "Выполнение заданий на контурной карте по географии распространения важнейших мировых религий"</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28.02.2024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Материальная и духовная культура этносов.Учение о культурном ландшафте, его природная составляющая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02.03.2024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Глобальная проблема утраты этнической культуры и ассимиляции. Практическая работа "Презентация по плану об одном из памятников Всемирного культурного наследия ЮНЕСКО"</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04.03.2024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Качество человеческого капитала. Практическая работа "Оценка основных показателей качества жизни населения для отдельных стран мира "</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06.03.2024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Индекс человеческого развития (ИЧР). Региональные диспропорции ИЧР. Практическая работа "Сравнение показателей ИЧР двух стран в разных регионах (по выбору учителя)"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09.03.2024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Размещение и плотность населения. Практическая работа "Выявление тенденций в изменении численности населения крупнейших агломераций мира "</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11.03.2024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Урбанизация. Практическая работа "Определение различий процесса урбанизации в развитых и развивающихся странах"</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13.03.2024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города, их роль в мировых социально-экономических процессах</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16.03.2024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"Сравнительная характеристика ведущих глобальных городов: Лондона, Нью- Йорка, Парижа, Токио, Шанхая — на основе различных рейтингов"</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18.03.2024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разделу «Человеческий капитал в современном мире»</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20.03.2024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МГРТ. Практическая работа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 "Анализ участия стран и регионов мира в международном географическом разделении труда"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Отраслевая и территориальная структура мирового хозяйства. Процессы глобализации и деглобализации. Практическая работа "Классификация стран по особенностям отраслевой структуры их экономики (аграрные, индустриальные, постиндустриальные)"</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Понятия «НТП» и «НТР». Исторические этапы научно-технического развития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Пространственные аспекты НИОКР. Практическая работа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Показатели экономического развития стран мира. Классификация стран мира по количественным и качественным показателям. Практическая работа "Сравнение структуры экономики развитых и развивающихся стран на основе анализа структуры ВВП и занятости двух стран"</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Показатели экономического развития стран мира. Классификация стран мира по количественным и качественным показателям. Практическая работа "Сравнение структуры экономики развитых и развивающихся стран на основе анализа структуры ВВП и занятости двух стран"</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«Страны Севера» и «страны Юга». Практическая работа "Сравнение показателей социально-экономического развития стран Севера и Юга на основе анализа картографических и статистических материалов"</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Пути преодоления отсталости стран мира. Программы международных организаций по ликвидации нищеты, голода, безграмотности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Место сельского хозяйства в структуре ВВП и занятости населения мира и отдельных стран. Практическая работа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Растениеводство. Животноводство. Практическая работа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Глобальная продовольственная проблема. Роль России в мировом производстве продовольствия. Практическая работа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Место и значение промышленного сектора в мировой экономике. Факторы размещения. Практическая работа "Определение специализации отдельных стран мира на отраслях промышленности по данным их производственной статистики и структуры товарного экспорта"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ТЭК и ТЭБ мира. Структрутура, географические особенности. Практичесие работы "Сравнение эффективности различных типов ВИЭ на основе анализа данных об их энергетической и экономической рентабельности", "Подготовка эссе на тему «Не слишком ли высокую цену человечество платит за нефть?»</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29.04.2024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Чёрная и цветная металлургия мира. Ведущие страны — экспортёры и импортёры . Современные факторы размещения. Машиностроение. Главные машиностроительные районы мира.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Химический и лесопромышленный комплекс мира. Место России в мировом производстве химических удобрений.Лёгкая и пищевая промышленность мира. Практическая работа "Составление экономико-географической характеристики одной из отраслей мировой промышленности"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Международные экономические отношения. Мировой рынок товаров и услуг. Рекреационная география. Практическая работа "Создание рекламного постера по одному из туристических регионов мира на основе источников информации", "Составление картосхемы одного из санаторно-курортных и рекреационных районов России с использованием различных источников информации"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Международные рынки инжиниринговых, консалтинговых, информационных услуг. География мировой торговли. Практическая работа "Определение международной специализации одного из крупнейших регионов мира", "Отображение статистических данных по обеспеченности различными предприятиями сферы услуг на примере своего города (региона)"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Международные транспортные услуги. Мировая транспортная система. Практическая работа "Оценка транспортно-географического положения России"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Мировой транспорт. Практическая работа "Исследование современных тенденций развития одного из видов транспорта на основе анализа статистических материалов", "Составление картосхемы единого глубоководного пути европейской части России с использованием различных источников информации"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bookmarkStart w:id="12" w:name="__DdeLink__6825_2149456553"/>
            <w:r>
              <w:rPr>
                <w:rFonts w:ascii="Times New Roman" w:hAnsi="Times New Roman"/>
                <w:b w:val="false"/>
                <w:i w:val="false"/>
                <w:color w:val="000000"/>
                <w:sz w:val="24"/>
              </w:rPr>
              <w:t>Сущность мировых валютно-финансовых отношений. Элементы глобальной валютно-финансовой системы.</w:t>
            </w:r>
            <w:bookmarkEnd w:id="12"/>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Международные финансовые организации. Дискуссия на тему «Возможно ли преодоление финансовой задолженности развивающимися странами?»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Международная экономическая интеграция. Практическая работа "Сравнительный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Россия в мировой системе интеграционных отношений. Практическая работа "Анализ международных экономических связей на примере одной из стран ", "Создание структурной схемы «Формы участия стран и регионов мира в МГРТ»</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38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разделу «Проблемы мирового экономического развития». Практическая работа «Создание структурной схемы «Формы участия стран и регионов мира в международном географическом разделении труда»</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25.05.2024 </w:t>
            </w:r>
          </w:p>
        </w:tc>
        <w:tc>
          <w:tcPr>
            <w:tcW w:w="258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40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9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19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3.5 </w:t>
            </w:r>
          </w:p>
        </w:tc>
        <w:tc>
          <w:tcPr>
            <w:tcW w:w="209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39 </w:t>
            </w:r>
          </w:p>
        </w:tc>
        <w:tc>
          <w:tcPr>
            <w:tcW w:w="4192"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0" w:type="dxa"/>
        <w:tblCellMar>
          <w:top w:w="50" w:type="dxa"/>
          <w:left w:w="100" w:type="dxa"/>
          <w:bottom w:w="0" w:type="dxa"/>
          <w:right w:w="108" w:type="dxa"/>
        </w:tblCellMar>
      </w:tblPr>
      <w:tblGrid>
        <w:gridCol w:w="618"/>
        <w:gridCol w:w="3358"/>
        <w:gridCol w:w="2"/>
        <w:gridCol w:w="1080"/>
        <w:gridCol w:w="3"/>
        <w:gridCol w:w="2056"/>
        <w:gridCol w:w="4"/>
        <w:gridCol w:w="2208"/>
        <w:gridCol w:w="3"/>
        <w:gridCol w:w="1549"/>
        <w:gridCol w:w="3"/>
        <w:gridCol w:w="2709"/>
      </w:tblGrid>
      <w:tr>
        <w:trPr>
          <w:trHeight w:val="144" w:hRule="atLeast"/>
        </w:trPr>
        <w:tc>
          <w:tcPr>
            <w:tcW w:w="61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35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356"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0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1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35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52"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712"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Население региона, демографическая политика. Практическая работа "Группировка стран зарубежной Европы по этнической структуре их населения"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Отраслевая структура хозяйства. Важнейшие промышленные центры и районы, ТНК . Практическая работа "Характеристика крупнейших ТНК стран зарубежной Европы".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Германии. Природные условия и ресурсы. Практическая работа "Комплексная характеристика федеральных земель Германии"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Демографическая ситуация Германии. Германия как городская страна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хозяйства Германии. Территориальная структура хозяйства. Практическая работа "Анализ места ТНК Германии в мировых рейтингах"</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Франции. Форма правления и административно-территориальное устройство. Природные условия и ресурсы, их хозяйственная оценка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Население. Демографическая характеристика. Особенности расселения и урбанизации. Практическая работа "Расчёт доли Франции в важнейших общемировых показателях"</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Великобритании. Британское Содружество наций. Форма правления и административно-территориальное устройство. Природно-ресурсный потенциал страны.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Этнический состав. Современная демографическая ситуация. Урбанизация.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отраслевой и 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Южной Европы. Состав субрегиона. Природно-ресурсный потенциал. Практическая работа "Сравнительная экономико-географическая характеристика стран Южной Европы"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Этнического состава. Демографическая ситуация. Особенности расселения. Крупнейшие ТНК. Практическая работа "Характеристика крупнейших ТНК Италии"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Северной Европы. Состав субрегиона. Природно-ресурсный потенциал. ПР"Сравнительная экономико-географическая характеристика стран Северной Европы"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Население.Северная Европа в МГРТ. Структура и география промышленности региона. Практическая работа "Характеристика крупнейших ТНК Северной Европы", "Анализ территориальной структуры хозяйства Северной Европы, выявление городов — фокусов развития для районов нового освоения"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Восточная Европа. Демографическая ситуация. Этническая структура населения. Урбанизация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разделу «Зарубежная Европа»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Североамериканский регион. США. Государственное устройство, административно-территориальное деление. Практическая работа "Определение штатов США с наиболее благоприятным ЭГП"</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Канады, её глубокая интегрированность с США. Состав и размеры территории, численность населения. Практическая работа "Комплексная характеристика экономико-географического положения Канады"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Природно-ресурсный потенциал США. Практическая работа"Выявление оптимальных сочетаний природных ресурсов на территории США"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Макроэкономические показатели развития США. Особенности отраслевой структуры экономики. Практическая работа "Экономико-географическая характеристика одного из штатов США"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Полицентричность территориальной структуры хозяйства США. Экономические районы: Северо-Восток, Юг, Запад. Практическая работа "Комплексная характеристика экономических районов США"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предпосылки для развития хозяйства Канады. Этнический состав населения. Урбанизация. Миграция. Практическая работа "Хозяйственная оценка природно-ресурсного потенциала Канады"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Латинской Америки. Состав региона, его площадь и население.Практическая работа "Построение графа, отражающего соседство стран Латинской Америки"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Политическая карта Латинской Америки. Практическая работа "Характеристика политической карты Латинской Америки"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ресурсы региона. Проблемы природопользования. Практическая работа "Расчёт доли Латинской Америки в запасах ряда видов минерального сырья"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специализации ряда стран Латинской Америки"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Практическая работа "Определение международной специализации ряда стран Латинской Америки"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Мексика. Практическая работа "Хозяйственная оценка природно-ресурсного потенциала Мексики"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разделу «Северная Америка», "Латинская Америка"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Австралии. Природные условия и ресурсы. Особенности формирования населения. Демографические показатели. Практическая работа "Анализ товарной и географической структуры экспорта Австралии"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Политическая карта Океании. Особенности природно-ресурсного потенциала, населения и хозяйства стран Океании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Зарубежная Азия. Состав территории региона. Практическая работа "Построение графа, отражающего соседство стран зарубежной Азии"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Разнообразие природных условий и ресурсов в зарубежной Азии, их территориальные различия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Природно-ресурсные предпосылки для развития хозяйства. Практическая работа "Вычисление доли зарубежной Азии в мировых запасах угля, нефти и газа"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Резервы роста НИС Азии. Проблемы современной Южной Азии. Практическая работа "Объяснение географических особенностей стран зарубежной Азии с разным уровнем социально-экономического развития (Саудовская Аравия и Бангладеш)"</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КНР. Место и роль Китая в мире. Многообразие природных условий и ресурсов Китая. Практическая работа "Характеристика основных отраслей горнодобывающей промышленности Китая"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Динамика численности населения Китая. Демографическая ситуация и политика. Этнический состав населения. Административно-национальное устройство КНР.</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Территориальная структура хозяйства КНР. Практическая работа "Анализ факторов бурного экономического развития КНР на рубеже XX и XXI вв."</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Индия. ПГП и ЭГП. Природные условия и ресурсы. Состав и размещение минеральных ресурсов. Климатические особенности и с/х</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административно-территориальных единиц Индии", "Анализ динамики численности населения Индии с 1901 г."</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Отраслевая и территориальная структура хозяйства Индии.Экономические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отраслевой и территориальной структуры хозяйства Японии. Ведущая роль Тихоокеанского пояса. Районирование Японии. Практическая работа "Сравнительная характеристика районов Японии"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Республики Корея. 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субрегиона"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Юго-Западной Азии. Состав, размеры территории и численность населения. Хозяйственная оценка природно-ресурсного потенциала. Практическая работа "Сравнительная экономико-географическая характеристика стран субрегиона"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Демографическая ситуация. Этническая и конфессиональная карта Юго-Западной Азии. Неравномерность размещения населения. Урбанизация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разделам "Австралия и Океания", "Зарубежная Азия"</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Деление Африки на субрегионы. Взаимоотношения стран Африки с Россией. Совместные проекты российско-африканского сотрудничества</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Природно-ресурсный потенциал Африки, 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Многоукладность экономики Африки. Структура ВВП стран региона. Промышленные и сельскохозяйственные районы и центры. Практическая работа "Классификация стран Африки по показателю ИЧР"</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развития (ИЧР)</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Природно-ресурсный потенциал России. РФ в МГРТ. Структура и география внешней торговли России. Практическая работа "Анализ международных экономических связей России"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Проблемы совершенствования отраслевой и территориальной структуры 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государственную политику регионального развития Российской Федерации"</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разделам «Африка», "Место России в современном мире"</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6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335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10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1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97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41 </w:t>
            </w:r>
          </w:p>
        </w:tc>
        <w:tc>
          <w:tcPr>
            <w:tcW w:w="426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3" w:name="block-15335673"/>
      <w:bookmarkStart w:id="14" w:name="block-15335673"/>
      <w:bookmarkEnd w:id="14"/>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5" w:name="9f0c51bf-82ab-40aa-978f-468890d9a449"/>
      <w:r>
        <w:rPr>
          <w:rFonts w:ascii="Times New Roman" w:hAnsi="Times New Roman"/>
          <w:b w:val="false"/>
          <w:i w:val="false"/>
          <w:color w:val="000000"/>
          <w:sz w:val="28"/>
        </w:rPr>
        <w:t xml:space="preserve">• </w:t>
      </w:r>
      <w:r>
        <w:rPr>
          <w:rFonts w:ascii="Times New Roman" w:hAnsi="Times New Roman"/>
          <w:b w:val="false"/>
          <w:i w:val="false"/>
          <w:color w:val="000000"/>
          <w:sz w:val="28"/>
        </w:rPr>
        <w:t>География, 10 класс/ Холина В.Н., Общество с ограниченной ответственностью «ДРОФА»; Акционерное общество «Издательство «Просвещение»</w:t>
      </w:r>
      <w:bookmarkEnd w:id="15"/>
      <w:r>
        <w:rPr>
          <w:sz w:val="28"/>
        </w:rPr>
        <w:br/>
      </w:r>
      <w:bookmarkStart w:id="16" w:name="9f0c51bf-82ab-40aa-978f-468890d9a4491"/>
      <w:r>
        <w:rPr>
          <w:rFonts w:ascii="Times New Roman" w:hAnsi="Times New Roman"/>
          <w:b w:val="false"/>
          <w:i w:val="false"/>
          <w:color w:val="000000"/>
          <w:sz w:val="28"/>
        </w:rPr>
        <w:t xml:space="preserve"> • География, 11 класс/ Холина В.Н., Общество с ограниченной ответственностью «ДРОФА»; Акционерное общество «Издательство «Просвещение»</w:t>
      </w:r>
      <w:bookmarkEnd w:id="16"/>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7" w:name="ac85a9f3-9adf-4c19-87f0-11b8efbafd66"/>
      <w:r>
        <w:rPr>
          <w:rFonts w:ascii="Times New Roman" w:hAnsi="Times New Roman"/>
          <w:b w:val="false"/>
          <w:i w:val="false"/>
          <w:color w:val="000000"/>
          <w:sz w:val="28"/>
        </w:rPr>
        <w:t>Холина В.Н.География, профильный уровень. Книга для учителя.Из-во"Дрофа"</w:t>
      </w:r>
      <w:bookmarkEnd w:id="17"/>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18" w:name="4f469c7d-0617-4c32-830a-f2f6b956d4a1"/>
      <w:r>
        <w:rPr>
          <w:rFonts w:ascii="Times New Roman" w:hAnsi="Times New Roman"/>
          <w:b w:val="false"/>
          <w:i w:val="false"/>
          <w:color w:val="000000"/>
          <w:sz w:val="28"/>
        </w:rPr>
        <w:t>1)Географические обучающие модели. http://school-collection.edu.ru/catalog/rubr/2d5dc937-826a-4695-8479-da00a58992ce/?interface=catalog class[]=48 subject[]=28</w:t>
      </w:r>
      <w:bookmarkEnd w:id="18"/>
      <w:r>
        <w:rPr>
          <w:sz w:val="28"/>
        </w:rPr>
        <w:br/>
        <w:br/>
      </w:r>
      <w:bookmarkStart w:id="19" w:name="4f469c7d-0617-4c32-830a-f2f6b956d4a11"/>
      <w:r>
        <w:rPr>
          <w:rFonts w:ascii="Times New Roman" w:hAnsi="Times New Roman"/>
          <w:b w:val="false"/>
          <w:i w:val="false"/>
          <w:color w:val="000000"/>
          <w:sz w:val="28"/>
        </w:rPr>
        <w:t xml:space="preserve"> 2)География 6-10 классы. http://school-collection.edu.ru/catalog/rubr/523e4226-60b8-b9f7-d940-984745d86418/118882/?interface=catalog class=48 subject=28</w:t>
      </w:r>
      <w:bookmarkEnd w:id="19"/>
      <w:r>
        <w:rPr>
          <w:sz w:val="28"/>
        </w:rPr>
        <w:br/>
        <w:br/>
      </w:r>
      <w:bookmarkStart w:id="20" w:name="4f469c7d-0617-4c32-830a-f2f6b956d4a12"/>
      <w:r>
        <w:rPr>
          <w:rFonts w:ascii="Times New Roman" w:hAnsi="Times New Roman"/>
          <w:b w:val="false"/>
          <w:i w:val="false"/>
          <w:color w:val="000000"/>
          <w:sz w:val="28"/>
        </w:rPr>
        <w:t xml:space="preserve"> 3) География. Планета Земля. 6 класс. http://school-collection.edu.ru/catalog/rubr/d2317e71-1650-4a58-a439-b2f53331e47b/106075/?interface=catalog class=48 subject=28</w:t>
      </w:r>
      <w:bookmarkEnd w:id="20"/>
      <w:r>
        <w:rPr>
          <w:sz w:val="28"/>
        </w:rPr>
        <w:br/>
        <w:br/>
      </w:r>
      <w:bookmarkStart w:id="21" w:name="4f469c7d-0617-4c32-830a-f2f6b956d4a13"/>
      <w:r>
        <w:rPr>
          <w:rFonts w:ascii="Times New Roman" w:hAnsi="Times New Roman"/>
          <w:b w:val="false"/>
          <w:i w:val="false"/>
          <w:color w:val="000000"/>
          <w:sz w:val="28"/>
        </w:rPr>
        <w:t xml:space="preserve"> 2.Географический атлас (geography.su/atlas) http://geography.su/atlas/item/f00/s00/z0000000/</w:t>
      </w:r>
      <w:bookmarkEnd w:id="21"/>
      <w:r>
        <w:rPr>
          <w:sz w:val="28"/>
        </w:rPr>
        <w:br/>
        <w:br/>
      </w:r>
      <w:bookmarkStart w:id="22" w:name="4f469c7d-0617-4c32-830a-f2f6b956d4a14"/>
      <w:r>
        <w:rPr>
          <w:rFonts w:ascii="Times New Roman" w:hAnsi="Times New Roman"/>
          <w:b w:val="false"/>
          <w:i w:val="false"/>
          <w:color w:val="000000"/>
          <w:sz w:val="28"/>
        </w:rPr>
        <w:t xml:space="preserve"> 3.Видеоуроки (interneturok.ru/ru/shool/geograty/) http://interneturok.ru/</w:t>
      </w:r>
      <w:bookmarkEnd w:id="22"/>
      <w:r>
        <w:rPr>
          <w:sz w:val="28"/>
        </w:rPr>
        <w:br/>
        <w:br/>
      </w:r>
      <w:bookmarkStart w:id="23" w:name="4f469c7d-0617-4c32-830a-f2f6b956d4a15"/>
      <w:r>
        <w:rPr>
          <w:rFonts w:ascii="Times New Roman" w:hAnsi="Times New Roman"/>
          <w:b w:val="false"/>
          <w:i w:val="false"/>
          <w:color w:val="000000"/>
          <w:sz w:val="28"/>
        </w:rPr>
        <w:t xml:space="preserve"> 4.Мегаэнциклопедия Кирилла и Мефодия (megabook.ru/rubric/ГЕОГРАФИЯ. http://megabook.ru/rubric/ГЕОГРАФИЯ</w:t>
      </w:r>
      <w:bookmarkEnd w:id="23"/>
      <w:r>
        <w:rPr>
          <w:sz w:val="28"/>
        </w:rPr>
        <w:br/>
        <w:br/>
      </w:r>
      <w:bookmarkStart w:id="24" w:name="4f469c7d-0617-4c32-830a-f2f6b956d4a16"/>
      <w:r>
        <w:rPr>
          <w:rFonts w:ascii="Times New Roman" w:hAnsi="Times New Roman"/>
          <w:b w:val="false"/>
          <w:i w:val="false"/>
          <w:color w:val="000000"/>
          <w:sz w:val="28"/>
        </w:rPr>
        <w:t xml:space="preserve"> 5.Мир карт (mirkart.ru). http://www.mirkart.ru/</w:t>
      </w:r>
      <w:bookmarkEnd w:id="24"/>
      <w:r>
        <w:rPr>
          <w:sz w:val="28"/>
        </w:rPr>
        <w:br/>
        <w:br/>
      </w:r>
      <w:bookmarkStart w:id="25" w:name="4f469c7d-0617-4c32-830a-f2f6b956d4a17"/>
      <w:r>
        <w:rPr>
          <w:rFonts w:ascii="Times New Roman" w:hAnsi="Times New Roman"/>
          <w:b w:val="false"/>
          <w:i w:val="false"/>
          <w:color w:val="000000"/>
          <w:sz w:val="28"/>
        </w:rPr>
        <w:t xml:space="preserve"> 6. Электронное приложение к газете “1 сентября» (geo.1 september.ru/urok). http://geo.1september.ru/urok/</w:t>
      </w:r>
      <w:bookmarkEnd w:id="25"/>
      <w:r>
        <w:rPr>
          <w:sz w:val="28"/>
        </w:rPr>
        <w:br/>
        <w:br/>
      </w:r>
      <w:bookmarkStart w:id="26" w:name="4f469c7d-0617-4c32-830a-f2f6b956d4a18"/>
      <w:r>
        <w:rPr>
          <w:rFonts w:ascii="Times New Roman" w:hAnsi="Times New Roman"/>
          <w:b w:val="false"/>
          <w:i w:val="false"/>
          <w:color w:val="000000"/>
          <w:sz w:val="28"/>
        </w:rPr>
        <w:t xml:space="preserve"> 7.Открытый банк заданий ОГЭ (fipi.ru)/ http://www.fipi.ru/</w:t>
      </w:r>
      <w:bookmarkEnd w:id="26"/>
      <w:r>
        <w:rPr>
          <w:sz w:val="28"/>
        </w:rPr>
        <w:br/>
        <w:br/>
      </w:r>
      <w:bookmarkStart w:id="27" w:name="4f469c7d-0617-4c32-830a-f2f6b956d4a19"/>
      <w:r>
        <w:rPr>
          <w:rFonts w:ascii="Times New Roman" w:hAnsi="Times New Roman"/>
          <w:b w:val="false"/>
          <w:i w:val="false"/>
          <w:color w:val="000000"/>
          <w:sz w:val="28"/>
        </w:rPr>
        <w:t xml:space="preserve"> 8. Официальный портал ЕГЭ (ege.edu.ru). http://www.ege.edu.ru/ru/main/</w:t>
      </w:r>
      <w:bookmarkEnd w:id="27"/>
      <w:r>
        <w:rPr>
          <w:sz w:val="28"/>
        </w:rPr>
        <w:br/>
        <w:br/>
      </w:r>
      <w:bookmarkStart w:id="28" w:name="4f469c7d-0617-4c32-830a-f2f6b956d4a110"/>
      <w:r>
        <w:rPr>
          <w:rFonts w:ascii="Times New Roman" w:hAnsi="Times New Roman"/>
          <w:b w:val="false"/>
          <w:i w:val="false"/>
          <w:color w:val="000000"/>
          <w:sz w:val="28"/>
        </w:rPr>
        <w:t xml:space="preserve"> 9.Официальный портал ГИА (gia.edu.ru) http://gia.edu.ru/ru/graduates_classes/exam/</w:t>
      </w:r>
      <w:bookmarkEnd w:id="28"/>
      <w:r>
        <w:rPr>
          <w:sz w:val="28"/>
        </w:rPr>
        <w:br/>
        <w:br/>
      </w:r>
      <w:bookmarkStart w:id="29" w:name="4f469c7d-0617-4c32-830a-f2f6b956d4a111"/>
      <w:r>
        <w:rPr>
          <w:rFonts w:ascii="Times New Roman" w:hAnsi="Times New Roman"/>
          <w:b w:val="false"/>
          <w:i w:val="false"/>
          <w:color w:val="000000"/>
          <w:sz w:val="28"/>
        </w:rPr>
        <w:t xml:space="preserve"> 10.Презентации по географии (ppt4web.ru/geografija) http://ppt4web.ru/geografija</w:t>
      </w:r>
      <w:bookmarkEnd w:id="29"/>
      <w:r>
        <w:rPr>
          <w:sz w:val="28"/>
        </w:rPr>
        <w:br/>
        <w:br/>
      </w:r>
      <w:bookmarkStart w:id="30" w:name="4f469c7d-0617-4c32-830a-f2f6b956d4a112"/>
      <w:r>
        <w:rPr>
          <w:rFonts w:ascii="Times New Roman" w:hAnsi="Times New Roman"/>
          <w:b w:val="false"/>
          <w:i w:val="false"/>
          <w:color w:val="000000"/>
          <w:sz w:val="28"/>
        </w:rPr>
        <w:t xml:space="preserve"> 11.География http://geographyofrussia.com/</w:t>
      </w:r>
      <w:bookmarkEnd w:id="30"/>
      <w:r>
        <w:rPr>
          <w:sz w:val="28"/>
        </w:rPr>
        <w:br/>
        <w:br/>
      </w:r>
      <w:bookmarkStart w:id="31" w:name="4f469c7d-0617-4c32-830a-f2f6b956d4a113"/>
      <w:r>
        <w:rPr>
          <w:rFonts w:ascii="Times New Roman" w:hAnsi="Times New Roman"/>
          <w:b w:val="false"/>
          <w:i w:val="false"/>
          <w:color w:val="000000"/>
          <w:sz w:val="28"/>
        </w:rPr>
        <w:t xml:space="preserve"> 12.Интерактивные карты http://mygeog.ru/rubrica/interaktivnye-karty/</w:t>
      </w:r>
      <w:bookmarkEnd w:id="31"/>
      <w:r>
        <w:rPr>
          <w:sz w:val="28"/>
        </w:rPr>
        <w:br/>
        <w:br/>
      </w:r>
      <w:bookmarkStart w:id="32" w:name="4f469c7d-0617-4c32-830a-f2f6b956d4a114"/>
      <w:r>
        <w:rPr>
          <w:rFonts w:ascii="Times New Roman" w:hAnsi="Times New Roman"/>
          <w:b w:val="false"/>
          <w:i w:val="false"/>
          <w:color w:val="000000"/>
          <w:sz w:val="28"/>
        </w:rPr>
        <w:t xml:space="preserve"> 13. Интерактивные карты России http://www.edu.ru/maps/cmn/tematic_maps.shtml?#2 </w:t>
      </w:r>
      <w:bookmarkEnd w:id="32"/>
      <w:r>
        <w:rPr>
          <w:sz w:val="28"/>
        </w:rPr>
        <w:br/>
        <w:br/>
      </w:r>
      <w:bookmarkStart w:id="33" w:name="4f469c7d-0617-4c32-830a-f2f6b956d4a115"/>
      <w:r>
        <w:rPr>
          <w:rFonts w:ascii="Times New Roman" w:hAnsi="Times New Roman"/>
          <w:b w:val="false"/>
          <w:i w:val="false"/>
          <w:color w:val="000000"/>
          <w:sz w:val="28"/>
        </w:rPr>
        <w:t xml:space="preserve"> 14. Презентации по географии http://900igr.net/prezentacii-po-geografii.html</w:t>
      </w:r>
      <w:bookmarkEnd w:id="33"/>
      <w:r>
        <w:rPr>
          <w:sz w:val="28"/>
        </w:rPr>
        <w:br/>
        <w:br/>
      </w:r>
      <w:bookmarkStart w:id="34" w:name="4f469c7d-0617-4c32-830a-f2f6b956d4a116"/>
      <w:r>
        <w:rPr>
          <w:rFonts w:ascii="Times New Roman" w:hAnsi="Times New Roman"/>
          <w:b w:val="false"/>
          <w:i w:val="false"/>
          <w:color w:val="000000"/>
          <w:sz w:val="28"/>
        </w:rPr>
        <w:t xml:space="preserve"> 15. Презентации по географии http://presentaci.ru/prezentacii-po-geografii/</w:t>
      </w:r>
      <w:bookmarkEnd w:id="34"/>
      <w:r>
        <w:rPr>
          <w:sz w:val="28"/>
        </w:rPr>
        <w:br/>
        <w:br/>
      </w:r>
      <w:bookmarkStart w:id="35" w:name="4f469c7d-0617-4c32-830a-f2f6b956d4a117"/>
      <w:r>
        <w:rPr>
          <w:rFonts w:ascii="Times New Roman" w:hAnsi="Times New Roman"/>
          <w:b w:val="false"/>
          <w:i w:val="false"/>
          <w:color w:val="000000"/>
          <w:sz w:val="28"/>
        </w:rPr>
        <w:t xml:space="preserve"> 16. Федеральная служба статистики http://www.gks.ru/</w:t>
      </w:r>
      <w:bookmarkEnd w:id="35"/>
      <w:r>
        <w:rPr>
          <w:rFonts w:ascii="Times New Roman" w:hAnsi="Times New Roman"/>
          <w:b w:val="false"/>
          <w:i w:val="false"/>
          <w:color w:val="333333"/>
          <w:sz w:val="28"/>
        </w:rPr>
        <w:t>‌</w:t>
      </w:r>
      <w:r>
        <w:rPr>
          <w:rFonts w:ascii="Times New Roman" w:hAnsi="Times New Roman"/>
          <w:b w:val="false"/>
          <w:i w:val="false"/>
          <w:color w:val="000000"/>
          <w:sz w:val="28"/>
        </w:rPr>
        <w:t>​</w:t>
      </w:r>
      <w:bookmarkStart w:id="36" w:name="block-15335674"/>
      <w:bookmarkStart w:id="37" w:name="block-153356741"/>
      <w:bookmarkEnd w:id="36"/>
      <w:bookmarkEnd w:id="37"/>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Unicode M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Unicode MS"/>
    </w:rPr>
  </w:style>
  <w:style w:type="paragraph" w:styleId="Style15">
    <w:name w:val="Caption"/>
    <w:basedOn w:val="Normal"/>
    <w:qFormat/>
    <w:pPr>
      <w:suppressLineNumbers/>
      <w:spacing w:before="120" w:after="120"/>
    </w:pPr>
    <w:rPr>
      <w:rFonts w:cs="Arial Unicode MS"/>
      <w:i/>
      <w:iCs/>
      <w:sz w:val="24"/>
      <w:szCs w:val="24"/>
    </w:rPr>
  </w:style>
  <w:style w:type="paragraph" w:styleId="Style16">
    <w:name w:val="Указатель"/>
    <w:basedOn w:val="Normal"/>
    <w:qFormat/>
    <w:pPr>
      <w:suppressLineNumbers/>
    </w:pPr>
    <w:rPr>
      <w:rFonts w:cs="Arial Unicode MS"/>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204</TotalTime>
  <Application>LibreOffice/6.2.8.2$Windows_x86 LibreOffice_project/f82ddfca21ebc1e222a662a32b25c0c9d20169ee</Application>
  <Pages>132</Pages>
  <Words>23427</Words>
  <Characters>182282</Characters>
  <CharactersWithSpaces>205399</CharactersWithSpaces>
  <Paragraphs>2384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2024-08-28T11:42:49Z</dcterms:modified>
  <cp:revision>2</cp:revision>
  <dc:subject/>
  <dc:title/>
</cp:coreProperties>
</file>