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E4" w:rsidRDefault="0094219A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67DE4" w:rsidRDefault="00167DE4">
      <w:pPr>
        <w:pStyle w:val="a5"/>
        <w:ind w:left="0" w:firstLine="0"/>
        <w:rPr>
          <w:b/>
          <w:sz w:val="26"/>
        </w:rPr>
      </w:pPr>
    </w:p>
    <w:p w:rsidR="00167DE4" w:rsidRDefault="00167DE4">
      <w:pPr>
        <w:pStyle w:val="a5"/>
        <w:spacing w:before="4"/>
        <w:ind w:left="0" w:firstLine="0"/>
        <w:rPr>
          <w:b/>
          <w:sz w:val="31"/>
        </w:rPr>
      </w:pPr>
    </w:p>
    <w:p w:rsidR="00167DE4" w:rsidRDefault="0094219A">
      <w:pPr>
        <w:pStyle w:val="a5"/>
        <w:spacing w:before="1"/>
        <w:ind w:left="1664" w:right="1488" w:firstLine="0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Новгородской</w:t>
      </w:r>
      <w:r>
        <w:rPr>
          <w:spacing w:val="-5"/>
        </w:rPr>
        <w:t xml:space="preserve"> </w:t>
      </w:r>
      <w:r>
        <w:t>области</w:t>
      </w: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spacing w:before="4"/>
        <w:ind w:left="0" w:firstLine="0"/>
        <w:rPr>
          <w:sz w:val="31"/>
        </w:rPr>
      </w:pPr>
    </w:p>
    <w:p w:rsidR="00167DE4" w:rsidRDefault="0094219A">
      <w:pPr>
        <w:pStyle w:val="a5"/>
        <w:ind w:left="1619" w:right="1488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Валдайского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spacing w:before="5"/>
        <w:ind w:left="0" w:firstLine="0"/>
        <w:rPr>
          <w:sz w:val="31"/>
        </w:rPr>
      </w:pPr>
    </w:p>
    <w:p w:rsidR="00167DE4" w:rsidRDefault="0094219A">
      <w:pPr>
        <w:pStyle w:val="a5"/>
        <w:ind w:left="1657" w:right="1488" w:firstLine="0"/>
        <w:jc w:val="center"/>
      </w:pPr>
      <w:r>
        <w:t>МАОУ</w:t>
      </w:r>
      <w:r>
        <w:rPr>
          <w:spacing w:val="-5"/>
        </w:rPr>
        <w:t xml:space="preserve"> </w:t>
      </w:r>
      <w:r>
        <w:t>"Гимназия"</w:t>
      </w:r>
      <w:r>
        <w:rPr>
          <w:spacing w:val="-5"/>
        </w:rPr>
        <w:t xml:space="preserve"> </w:t>
      </w:r>
      <w:proofErr w:type="spellStart"/>
      <w:r>
        <w:t>г</w:t>
      </w:r>
      <w:proofErr w:type="gramStart"/>
      <w:r>
        <w:t>.В</w:t>
      </w:r>
      <w:proofErr w:type="gramEnd"/>
      <w:r>
        <w:t>алдай</w:t>
      </w:r>
      <w:proofErr w:type="spellEnd"/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spacing w:before="1"/>
        <w:ind w:left="0" w:firstLine="0"/>
        <w:rPr>
          <w:sz w:val="16"/>
        </w:rPr>
      </w:pPr>
    </w:p>
    <w:p w:rsidR="00167DE4" w:rsidRDefault="00167DE4">
      <w:pPr>
        <w:rPr>
          <w:sz w:val="16"/>
        </w:rPr>
        <w:sectPr w:rsidR="00167D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167DE4" w:rsidRDefault="0094219A">
      <w:pPr>
        <w:spacing w:line="217" w:lineRule="exact"/>
        <w:ind w:left="3695"/>
        <w:rPr>
          <w:sz w:val="20"/>
        </w:rPr>
      </w:pPr>
      <w:r>
        <w:rPr>
          <w:sz w:val="20"/>
        </w:rPr>
        <w:t>Заместитель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0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УМР</w:t>
      </w:r>
    </w:p>
    <w:p w:rsidR="00167DE4" w:rsidRDefault="0094219A">
      <w:pPr>
        <w:spacing w:before="95" w:line="217" w:lineRule="exact"/>
        <w:ind w:left="710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67DE4" w:rsidRDefault="0094219A">
      <w:pPr>
        <w:spacing w:line="217" w:lineRule="exact"/>
        <w:ind w:left="710"/>
        <w:rPr>
          <w:sz w:val="20"/>
        </w:rPr>
      </w:pPr>
      <w:r>
        <w:rPr>
          <w:sz w:val="20"/>
        </w:rPr>
        <w:t>решением</w:t>
      </w:r>
      <w:r>
        <w:rPr>
          <w:spacing w:val="10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2"/>
          <w:sz w:val="20"/>
        </w:rPr>
        <w:t xml:space="preserve"> </w:t>
      </w:r>
      <w:r>
        <w:rPr>
          <w:sz w:val="20"/>
        </w:rPr>
        <w:t>совета</w:t>
      </w:r>
    </w:p>
    <w:p w:rsidR="00167DE4" w:rsidRDefault="00167DE4">
      <w:pPr>
        <w:spacing w:line="217" w:lineRule="exact"/>
        <w:rPr>
          <w:sz w:val="20"/>
        </w:rPr>
        <w:sectPr w:rsidR="00167DE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462" w:space="40"/>
            <w:col w:w="4278"/>
          </w:cols>
        </w:sectPr>
      </w:pPr>
    </w:p>
    <w:p w:rsidR="00167DE4" w:rsidRDefault="0094219A">
      <w:pPr>
        <w:tabs>
          <w:tab w:val="left" w:pos="5171"/>
          <w:tab w:val="left" w:pos="7211"/>
          <w:tab w:val="left" w:pos="9402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Ларина</w:t>
      </w:r>
      <w:r>
        <w:rPr>
          <w:spacing w:val="6"/>
          <w:sz w:val="20"/>
        </w:rPr>
        <w:t xml:space="preserve"> </w:t>
      </w:r>
      <w:r>
        <w:rPr>
          <w:sz w:val="20"/>
        </w:rPr>
        <w:t>С.А.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167DE4" w:rsidRDefault="00167DE4">
      <w:pPr>
        <w:rPr>
          <w:sz w:val="20"/>
        </w:rPr>
        <w:sectPr w:rsidR="00167D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167DE4">
      <w:pPr>
        <w:pStyle w:val="a5"/>
        <w:spacing w:before="3"/>
        <w:ind w:left="0" w:firstLine="0"/>
        <w:rPr>
          <w:sz w:val="17"/>
        </w:rPr>
      </w:pPr>
    </w:p>
    <w:p w:rsidR="00167DE4" w:rsidRDefault="0094219A">
      <w:pPr>
        <w:tabs>
          <w:tab w:val="left" w:pos="5435"/>
        </w:tabs>
        <w:spacing w:line="213" w:lineRule="auto"/>
        <w:ind w:left="3695"/>
        <w:rPr>
          <w:sz w:val="20"/>
        </w:rPr>
      </w:pPr>
      <w:r>
        <w:rPr>
          <w:sz w:val="20"/>
        </w:rPr>
        <w:t xml:space="preserve">  от</w:t>
      </w:r>
      <w:r>
        <w:rPr>
          <w:spacing w:val="2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05</w:t>
      </w:r>
      <w:r>
        <w:rPr>
          <w:spacing w:val="15"/>
          <w:sz w:val="20"/>
        </w:rPr>
        <w:t xml:space="preserve"> </w:t>
      </w:r>
      <w:r>
        <w:rPr>
          <w:sz w:val="20"/>
        </w:rPr>
        <w:t>2022 г.</w:t>
      </w:r>
    </w:p>
    <w:p w:rsidR="00167DE4" w:rsidRDefault="0094219A">
      <w:pPr>
        <w:spacing w:before="178" w:line="217" w:lineRule="exact"/>
        <w:ind w:left="1736"/>
        <w:rPr>
          <w:sz w:val="20"/>
        </w:rPr>
      </w:pPr>
      <w:r>
        <w:br w:type="column"/>
      </w:r>
      <w:r w:rsidR="00662975">
        <w:rPr>
          <w:sz w:val="20"/>
        </w:rPr>
        <w:lastRenderedPageBreak/>
        <w:t>Протокол</w:t>
      </w:r>
      <w:r>
        <w:rPr>
          <w:spacing w:val="4"/>
          <w:sz w:val="20"/>
        </w:rPr>
        <w:t xml:space="preserve"> </w:t>
      </w:r>
      <w:r>
        <w:rPr>
          <w:sz w:val="20"/>
        </w:rPr>
        <w:t>№9</w:t>
      </w:r>
    </w:p>
    <w:p w:rsidR="00167DE4" w:rsidRDefault="0094219A">
      <w:pPr>
        <w:spacing w:line="217" w:lineRule="exact"/>
        <w:ind w:left="1736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05</w:t>
      </w:r>
      <w:r>
        <w:rPr>
          <w:spacing w:val="2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167DE4" w:rsidRDefault="00167DE4">
      <w:pPr>
        <w:spacing w:line="217" w:lineRule="exact"/>
        <w:rPr>
          <w:sz w:val="20"/>
        </w:rPr>
        <w:sectPr w:rsidR="00167DE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436" w:space="40"/>
            <w:col w:w="5304"/>
          </w:cols>
        </w:sect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ind w:left="0" w:firstLine="0"/>
        <w:rPr>
          <w:sz w:val="20"/>
        </w:rPr>
      </w:pPr>
    </w:p>
    <w:p w:rsidR="00167DE4" w:rsidRDefault="00167DE4">
      <w:pPr>
        <w:pStyle w:val="a5"/>
        <w:spacing w:before="8"/>
        <w:ind w:left="0" w:firstLine="0"/>
        <w:rPr>
          <w:sz w:val="21"/>
        </w:rPr>
      </w:pPr>
    </w:p>
    <w:p w:rsidR="00167DE4" w:rsidRDefault="0094219A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946676)</w:t>
      </w:r>
    </w:p>
    <w:p w:rsidR="00167DE4" w:rsidRDefault="0094219A">
      <w:pPr>
        <w:pStyle w:val="a5"/>
        <w:spacing w:before="95"/>
        <w:ind w:left="1661" w:right="1488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67DE4" w:rsidRDefault="0094219A">
      <w:pPr>
        <w:pStyle w:val="a5"/>
        <w:spacing w:before="60"/>
        <w:ind w:left="1666" w:right="1481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(английский)»</w:t>
      </w: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spacing w:before="5"/>
        <w:ind w:left="0" w:firstLine="0"/>
        <w:rPr>
          <w:sz w:val="31"/>
        </w:rPr>
      </w:pPr>
    </w:p>
    <w:p w:rsidR="00167DE4" w:rsidRDefault="0094219A">
      <w:pPr>
        <w:pStyle w:val="a5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spacing w:before="4"/>
        <w:ind w:left="0" w:firstLine="0"/>
        <w:rPr>
          <w:sz w:val="21"/>
        </w:rPr>
      </w:pPr>
    </w:p>
    <w:p w:rsidR="00167DE4" w:rsidRDefault="00662975">
      <w:pPr>
        <w:pStyle w:val="a5"/>
        <w:ind w:left="0" w:right="350" w:firstLine="0"/>
        <w:jc w:val="right"/>
      </w:pPr>
      <w:r>
        <w:t>Составители</w:t>
      </w:r>
      <w:r w:rsidR="0094219A">
        <w:t>:</w:t>
      </w:r>
      <w:r w:rsidR="0094219A">
        <w:rPr>
          <w:spacing w:val="-11"/>
        </w:rPr>
        <w:t xml:space="preserve"> </w:t>
      </w:r>
      <w:r w:rsidR="0094219A">
        <w:t>Цветкова</w:t>
      </w:r>
      <w:r w:rsidR="0094219A">
        <w:rPr>
          <w:spacing w:val="-8"/>
        </w:rPr>
        <w:t xml:space="preserve"> </w:t>
      </w:r>
      <w:r w:rsidR="0094219A">
        <w:t>Елена</w:t>
      </w:r>
      <w:r w:rsidR="0094219A">
        <w:rPr>
          <w:spacing w:val="-7"/>
        </w:rPr>
        <w:t xml:space="preserve"> </w:t>
      </w:r>
      <w:r w:rsidR="0094219A">
        <w:t>Павловна</w:t>
      </w:r>
      <w:r>
        <w:t>,</w:t>
      </w:r>
    </w:p>
    <w:p w:rsidR="00167DE4" w:rsidRDefault="00662975">
      <w:pPr>
        <w:pStyle w:val="a5"/>
        <w:spacing w:before="60"/>
        <w:ind w:left="0" w:right="331" w:firstLine="0"/>
        <w:jc w:val="right"/>
      </w:pPr>
      <w:r>
        <w:t>у</w:t>
      </w:r>
      <w:r w:rsidR="0094219A">
        <w:t>читель</w:t>
      </w:r>
      <w:r>
        <w:t xml:space="preserve"> английского языка</w:t>
      </w:r>
    </w:p>
    <w:p w:rsidR="00662975" w:rsidRDefault="00662975">
      <w:pPr>
        <w:pStyle w:val="a5"/>
        <w:spacing w:before="60"/>
        <w:ind w:left="0" w:right="331" w:firstLine="0"/>
        <w:jc w:val="right"/>
      </w:pPr>
      <w:r>
        <w:t>Ларина Светлана Анатольевна,</w:t>
      </w:r>
    </w:p>
    <w:p w:rsidR="00662975" w:rsidRDefault="00662975">
      <w:pPr>
        <w:pStyle w:val="a5"/>
        <w:spacing w:before="60"/>
        <w:ind w:left="0" w:right="331" w:firstLine="0"/>
        <w:jc w:val="right"/>
      </w:pPr>
      <w:r>
        <w:t>учитель английского языка</w:t>
      </w:r>
    </w:p>
    <w:p w:rsidR="00662975" w:rsidRDefault="00662975">
      <w:pPr>
        <w:pStyle w:val="a5"/>
        <w:spacing w:before="60"/>
        <w:ind w:left="0" w:right="331" w:firstLine="0"/>
        <w:jc w:val="right"/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ind w:left="0" w:firstLine="0"/>
        <w:rPr>
          <w:sz w:val="26"/>
        </w:rPr>
      </w:pPr>
      <w:bookmarkStart w:id="0" w:name="_GoBack"/>
      <w:bookmarkEnd w:id="0"/>
    </w:p>
    <w:p w:rsidR="00167DE4" w:rsidRDefault="00167DE4">
      <w:pPr>
        <w:pStyle w:val="a5"/>
        <w:ind w:left="0" w:firstLine="0"/>
        <w:rPr>
          <w:sz w:val="26"/>
        </w:rPr>
      </w:pPr>
    </w:p>
    <w:p w:rsidR="00167DE4" w:rsidRDefault="00167DE4">
      <w:pPr>
        <w:pStyle w:val="a5"/>
        <w:spacing w:before="3"/>
        <w:ind w:left="0" w:firstLine="0"/>
        <w:rPr>
          <w:sz w:val="37"/>
        </w:rPr>
      </w:pPr>
    </w:p>
    <w:p w:rsidR="00167DE4" w:rsidRDefault="0094219A">
      <w:pPr>
        <w:pStyle w:val="a5"/>
        <w:spacing w:before="1"/>
        <w:ind w:left="1615" w:right="1488" w:firstLine="0"/>
        <w:jc w:val="center"/>
      </w:pPr>
      <w:r>
        <w:t>Валдай</w:t>
      </w:r>
      <w:r>
        <w:rPr>
          <w:spacing w:val="-14"/>
        </w:rPr>
        <w:t xml:space="preserve"> </w:t>
      </w:r>
      <w:r>
        <w:t>2022</w:t>
      </w:r>
    </w:p>
    <w:p w:rsidR="00167DE4" w:rsidRDefault="00167DE4">
      <w:pPr>
        <w:jc w:val="center"/>
        <w:sectPr w:rsidR="00167D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167DE4">
      <w:pPr>
        <w:pStyle w:val="a5"/>
        <w:spacing w:before="4"/>
        <w:ind w:left="0" w:firstLine="0"/>
        <w:rPr>
          <w:sz w:val="17"/>
        </w:rPr>
      </w:pPr>
    </w:p>
    <w:p w:rsidR="00167DE4" w:rsidRDefault="0094219A">
      <w:pPr>
        <w:pStyle w:val="1"/>
        <w:spacing w:before="6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9B65FF" id="Rectangle 12" o:spid="_x0000_s1026" style="position:absolute;margin-left:33.3pt;margin-top:22.7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67DE4" w:rsidRDefault="0094219A">
      <w:pPr>
        <w:pStyle w:val="a5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английскому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</w:p>
    <w:p w:rsidR="00167DE4" w:rsidRDefault="0094219A">
      <w:pPr>
        <w:pStyle w:val="a5"/>
        <w:spacing w:before="60" w:line="292" w:lineRule="auto"/>
        <w:ind w:right="320" w:firstLine="0"/>
      </w:pPr>
      <w:proofErr w:type="gramStart"/>
      <w:r>
        <w:t>«Требований к результатам освоения основной образовательной программы»,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 образования, с учётом</w:t>
      </w:r>
      <w:r>
        <w:rPr>
          <w:spacing w:val="-58"/>
        </w:rPr>
        <w:t xml:space="preserve"> </w:t>
      </w:r>
      <w:r>
        <w:t>распределённых по классам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иностранному (английскому)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 программе</w:t>
      </w:r>
      <w:proofErr w:type="gramEnd"/>
      <w:r>
        <w:t xml:space="preserve">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167DE4" w:rsidRDefault="0094219A">
      <w:pPr>
        <w:pStyle w:val="1"/>
        <w:spacing w:before="187" w:line="292" w:lineRule="auto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(АНГЛИЙСКИЙ)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167DE4" w:rsidRDefault="0094219A">
      <w:pPr>
        <w:pStyle w:val="a5"/>
        <w:spacing w:before="95" w:line="292" w:lineRule="auto"/>
        <w:ind w:right="457"/>
      </w:pPr>
      <w:r>
        <w:t>Предмету «Иностранный (английский)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gramStart"/>
      <w:r>
        <w:t>естественно-научных</w:t>
      </w:r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167DE4" w:rsidRDefault="0094219A">
      <w:pPr>
        <w:pStyle w:val="a5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167DE4" w:rsidRDefault="0094219A">
      <w:pPr>
        <w:pStyle w:val="a5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167DE4" w:rsidRDefault="0094219A">
      <w:pPr>
        <w:pStyle w:val="a5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167DE4" w:rsidRDefault="0094219A">
      <w:pPr>
        <w:pStyle w:val="a5"/>
        <w:spacing w:before="114" w:line="292" w:lineRule="auto"/>
        <w:ind w:right="320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167DE4" w:rsidRDefault="0094219A">
      <w:pPr>
        <w:pStyle w:val="a5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167DE4" w:rsidRDefault="0094219A">
      <w:pPr>
        <w:pStyle w:val="1"/>
        <w:spacing w:before="19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(АНГЛИЙСКИЙ)</w:t>
      </w:r>
      <w:r>
        <w:rPr>
          <w:spacing w:val="-7"/>
        </w:rPr>
        <w:t xml:space="preserve"> </w:t>
      </w:r>
      <w:r>
        <w:t>ЯЗЫК»</w:t>
      </w:r>
    </w:p>
    <w:p w:rsidR="00167DE4" w:rsidRDefault="0094219A">
      <w:pPr>
        <w:spacing w:before="156" w:line="292" w:lineRule="auto"/>
        <w:ind w:left="106" w:right="242" w:firstLine="180"/>
        <w:rPr>
          <w:sz w:val="24"/>
        </w:rPr>
      </w:pPr>
      <w:proofErr w:type="gramStart"/>
      <w:r>
        <w:rPr>
          <w:sz w:val="24"/>
        </w:rPr>
        <w:t>В свете сказанного выше цели иноязычного образования становятся более сложными по структуре,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ценностном,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когнитивном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прагматическом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1"/>
          <w:sz w:val="24"/>
        </w:rPr>
        <w:t xml:space="preserve"> 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соответственно,</w:t>
      </w:r>
      <w:proofErr w:type="gramEnd"/>
    </w:p>
    <w:p w:rsidR="00167DE4" w:rsidRDefault="00167DE4">
      <w:pPr>
        <w:spacing w:line="292" w:lineRule="auto"/>
        <w:rPr>
          <w:sz w:val="24"/>
        </w:rPr>
        <w:sectPr w:rsidR="00167DE4">
          <w:pgSz w:w="11900" w:h="16840"/>
          <w:pgMar w:top="80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2" w:line="292" w:lineRule="auto"/>
        <w:ind w:right="654" w:firstLine="0"/>
      </w:pPr>
      <w:r>
        <w:lastRenderedPageBreak/>
        <w:t xml:space="preserve">воплощаются в личностных,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 и предметных</w:t>
      </w:r>
      <w:r>
        <w:rPr>
          <w:spacing w:val="1"/>
        </w:rPr>
        <w:t xml:space="preserve"> </w:t>
      </w:r>
      <w:r>
        <w:t>результатах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167DE4" w:rsidRDefault="0094219A">
      <w:pPr>
        <w:pStyle w:val="a5"/>
        <w:spacing w:before="116" w:line="292" w:lineRule="auto"/>
        <w:ind w:right="320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r>
        <w:t>социокультурная,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92" w:lineRule="auto"/>
        <w:ind w:right="16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 лексическими, грамматическими) в соответствии c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92" w:lineRule="auto"/>
        <w:ind w:right="226" w:firstLine="180"/>
        <w:rPr>
          <w:sz w:val="24"/>
        </w:rPr>
      </w:pPr>
      <w:r>
        <w:rPr>
          <w:i/>
          <w:sz w:val="24"/>
        </w:rPr>
        <w:t xml:space="preserve">социокультурная/межкультурная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92" w:lineRule="auto"/>
        <w:ind w:right="11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167DE4" w:rsidRDefault="0094219A">
      <w:pPr>
        <w:pStyle w:val="a5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167DE4" w:rsidRDefault="0094219A">
      <w:pPr>
        <w:pStyle w:val="a5"/>
        <w:spacing w:before="118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>, системно-</w:t>
      </w:r>
      <w:proofErr w:type="spellStart"/>
      <w:r>
        <w:t>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167DE4" w:rsidRDefault="0094219A">
      <w:pPr>
        <w:pStyle w:val="1"/>
        <w:spacing w:before="188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67DE4" w:rsidRDefault="0094219A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(АНГЛИЙСКИЙ)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167DE4" w:rsidRDefault="0094219A">
      <w:pPr>
        <w:pStyle w:val="a5"/>
        <w:spacing w:before="156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167DE4" w:rsidRDefault="00167DE4">
      <w:pPr>
        <w:spacing w:line="292" w:lineRule="auto"/>
        <w:sectPr w:rsidR="00167DE4">
          <w:pgSz w:w="11900" w:h="16840"/>
          <w:pgMar w:top="500" w:right="560" w:bottom="280" w:left="560" w:header="720" w:footer="720" w:gutter="0"/>
          <w:cols w:space="720"/>
        </w:sectPr>
      </w:pPr>
    </w:p>
    <w:p w:rsidR="00167DE4" w:rsidRDefault="0094219A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43F6DE5" id="Rectangle 11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H3A1iV3AgAA+g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167DE4" w:rsidRDefault="0094219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167DE4" w:rsidRDefault="0094219A">
      <w:pPr>
        <w:pStyle w:val="a5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167DE4" w:rsidRDefault="0094219A">
      <w:pPr>
        <w:pStyle w:val="a5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167DE4" w:rsidRDefault="0094219A">
      <w:pPr>
        <w:pStyle w:val="a5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167DE4" w:rsidRDefault="0094219A">
      <w:pPr>
        <w:pStyle w:val="a5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одежда, обувь</w:t>
      </w:r>
      <w:r>
        <w:rPr>
          <w:spacing w:val="-2"/>
        </w:rPr>
        <w:t xml:space="preserve"> </w:t>
      </w:r>
      <w:r>
        <w:t>и продукты питания.</w:t>
      </w:r>
    </w:p>
    <w:p w:rsidR="00167DE4" w:rsidRDefault="0094219A">
      <w:pPr>
        <w:pStyle w:val="a5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167DE4" w:rsidRDefault="0094219A">
      <w:pPr>
        <w:pStyle w:val="a5"/>
        <w:spacing w:line="275" w:lineRule="exact"/>
        <w:ind w:left="286" w:firstLine="0"/>
      </w:pPr>
      <w:r>
        <w:t>Каникулы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отдыха.</w:t>
      </w:r>
    </w:p>
    <w:p w:rsidR="00167DE4" w:rsidRDefault="0094219A">
      <w:pPr>
        <w:pStyle w:val="a5"/>
        <w:spacing w:before="58"/>
        <w:ind w:left="286" w:firstLine="0"/>
      </w:pPr>
      <w:r>
        <w:t>Природа:</w:t>
      </w:r>
      <w:r>
        <w:rPr>
          <w:spacing w:val="-4"/>
        </w:rPr>
        <w:t xml:space="preserve"> </w:t>
      </w:r>
      <w:r>
        <w:t>дикие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Погода.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город/село.</w:t>
      </w:r>
      <w:r>
        <w:rPr>
          <w:spacing w:val="-3"/>
        </w:rPr>
        <w:t xml:space="preserve"> </w:t>
      </w:r>
      <w:r>
        <w:t>Транспорт.</w:t>
      </w:r>
    </w:p>
    <w:p w:rsidR="00167DE4" w:rsidRDefault="0094219A">
      <w:pPr>
        <w:pStyle w:val="a5"/>
        <w:spacing w:before="60"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столицы;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6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(национальные</w:t>
      </w:r>
      <w:r>
        <w:rPr>
          <w:spacing w:val="-6"/>
        </w:rPr>
        <w:t xml:space="preserve"> </w:t>
      </w:r>
      <w:r>
        <w:t>праздники,</w:t>
      </w:r>
      <w:r>
        <w:rPr>
          <w:spacing w:val="-5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обычаи).</w:t>
      </w:r>
      <w:proofErr w:type="gramEnd"/>
    </w:p>
    <w:p w:rsidR="00167DE4" w:rsidRDefault="0094219A">
      <w:pPr>
        <w:pStyle w:val="a5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167DE4" w:rsidRDefault="0094219A">
      <w:pPr>
        <w:pStyle w:val="1"/>
        <w:spacing w:before="180"/>
        <w:ind w:left="286"/>
      </w:pPr>
      <w:r>
        <w:t>Говорение</w:t>
      </w:r>
    </w:p>
    <w:p w:rsidR="00167DE4" w:rsidRDefault="0094219A">
      <w:pPr>
        <w:pStyle w:val="a5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67DE4" w:rsidRDefault="0094219A">
      <w:pPr>
        <w:pStyle w:val="a5"/>
        <w:spacing w:line="292" w:lineRule="auto"/>
        <w:ind w:right="150"/>
      </w:pPr>
      <w:r>
        <w:rPr>
          <w:i/>
        </w:rPr>
        <w:t>диалог этикетного</w:t>
      </w:r>
      <w:r>
        <w:rPr>
          <w:i/>
          <w:spacing w:val="1"/>
        </w:rPr>
        <w:t xml:space="preserve"> </w:t>
      </w:r>
      <w:r>
        <w:rPr>
          <w:i/>
        </w:rPr>
        <w:t>характера</w:t>
      </w:r>
      <w:r>
        <w:t>:</w:t>
      </w:r>
      <w:r>
        <w:rPr>
          <w:spacing w:val="1"/>
        </w:rPr>
        <w:t xml:space="preserve"> </w:t>
      </w:r>
      <w:r>
        <w:t>начинать,</w:t>
      </w:r>
      <w:r>
        <w:rPr>
          <w:spacing w:val="1"/>
        </w:rPr>
        <w:t xml:space="preserve"> </w:t>
      </w:r>
      <w:r>
        <w:t>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167DE4" w:rsidRDefault="0094219A">
      <w:pPr>
        <w:pStyle w:val="a5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167DE4" w:rsidRDefault="0094219A">
      <w:pPr>
        <w:pStyle w:val="a5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167DE4" w:rsidRDefault="0094219A">
      <w:pPr>
        <w:pStyle w:val="a5"/>
        <w:spacing w:line="292" w:lineRule="auto"/>
        <w:ind w:right="457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 речи класса с опорой на речевые</w:t>
      </w:r>
      <w:r>
        <w:rPr>
          <w:spacing w:val="1"/>
        </w:rPr>
        <w:t xml:space="preserve"> </w:t>
      </w:r>
      <w:r>
        <w:t>ситуации, ключевые слова и/или иллюстрации, фотографии с соблюдением норм речевого этикета,</w:t>
      </w:r>
      <w:r>
        <w:rPr>
          <w:spacing w:val="-58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 изучаемого языка.</w:t>
      </w:r>
    </w:p>
    <w:p w:rsidR="00167DE4" w:rsidRDefault="0094219A">
      <w:pPr>
        <w:pStyle w:val="a5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167DE4" w:rsidRDefault="0094219A">
      <w:pPr>
        <w:pStyle w:val="a5"/>
        <w:spacing w:before="54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167DE4" w:rsidRDefault="0094219A">
      <w:pPr>
        <w:pStyle w:val="a7"/>
        <w:numPr>
          <w:ilvl w:val="0"/>
          <w:numId w:val="8"/>
        </w:numPr>
        <w:tabs>
          <w:tab w:val="left" w:pos="547"/>
        </w:tabs>
        <w:spacing w:line="292" w:lineRule="auto"/>
        <w:ind w:right="122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92" w:lineRule="auto"/>
        <w:ind w:right="97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 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реального 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167DE4" w:rsidRDefault="0094219A">
      <w:pPr>
        <w:pStyle w:val="a7"/>
        <w:numPr>
          <w:ilvl w:val="0"/>
          <w:numId w:val="9"/>
        </w:numPr>
        <w:tabs>
          <w:tab w:val="left" w:pos="707"/>
        </w:tabs>
        <w:spacing w:line="275" w:lineRule="exact"/>
        <w:ind w:left="706"/>
        <w:rPr>
          <w:sz w:val="24"/>
        </w:rPr>
      </w:pPr>
      <w:r>
        <w:rPr>
          <w:sz w:val="24"/>
        </w:rPr>
        <w:t>повествование/сообщение;</w:t>
      </w:r>
    </w:p>
    <w:p w:rsidR="00167DE4" w:rsidRDefault="0094219A">
      <w:pPr>
        <w:pStyle w:val="a7"/>
        <w:numPr>
          <w:ilvl w:val="0"/>
          <w:numId w:val="8"/>
        </w:numPr>
        <w:tabs>
          <w:tab w:val="left" w:pos="547"/>
        </w:tabs>
        <w:spacing w:before="58"/>
        <w:ind w:left="546" w:hanging="261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167DE4" w:rsidRDefault="0094219A">
      <w:pPr>
        <w:pStyle w:val="a7"/>
        <w:numPr>
          <w:ilvl w:val="0"/>
          <w:numId w:val="8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167DE4" w:rsidRDefault="0094219A">
      <w:pPr>
        <w:pStyle w:val="a5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167DE4" w:rsidRDefault="0094219A">
      <w:pPr>
        <w:pStyle w:val="a5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167DE4" w:rsidRDefault="00167DE4">
      <w:pPr>
        <w:spacing w:line="274" w:lineRule="exact"/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1"/>
        <w:ind w:left="286"/>
      </w:pPr>
      <w:proofErr w:type="spellStart"/>
      <w:r>
        <w:lastRenderedPageBreak/>
        <w:t>Аудирование</w:t>
      </w:r>
      <w:proofErr w:type="spellEnd"/>
    </w:p>
    <w:p w:rsidR="00167DE4" w:rsidRDefault="0094219A">
      <w:pPr>
        <w:pStyle w:val="a5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167DE4" w:rsidRDefault="0094219A">
      <w:pPr>
        <w:pStyle w:val="a5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167DE4" w:rsidRDefault="0094219A">
      <w:pPr>
        <w:pStyle w:val="a5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167DE4" w:rsidRDefault="0094219A">
      <w:pPr>
        <w:pStyle w:val="a5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167DE4" w:rsidRDefault="0094219A">
      <w:pPr>
        <w:pStyle w:val="a5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167DE4" w:rsidRDefault="0094219A">
      <w:pPr>
        <w:pStyle w:val="a5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167DE4" w:rsidRDefault="0094219A">
      <w:pPr>
        <w:pStyle w:val="a5"/>
        <w:spacing w:line="275" w:lineRule="exact"/>
        <w:ind w:left="286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минуты.</w:t>
      </w:r>
    </w:p>
    <w:p w:rsidR="00167DE4" w:rsidRDefault="0094219A">
      <w:pPr>
        <w:pStyle w:val="1"/>
        <w:spacing w:before="171"/>
        <w:ind w:left="286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167DE4" w:rsidRDefault="0094219A">
      <w:pPr>
        <w:pStyle w:val="a5"/>
        <w:spacing w:before="60" w:line="292" w:lineRule="auto"/>
        <w:ind w:right="557"/>
      </w:pPr>
      <w:r>
        <w:t>Развитие сформированных в начальной школе умений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167DE4" w:rsidRDefault="0094219A">
      <w:pPr>
        <w:pStyle w:val="a5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 содержания.</w:t>
      </w:r>
    </w:p>
    <w:p w:rsidR="00167DE4" w:rsidRDefault="0094219A">
      <w:pPr>
        <w:pStyle w:val="a5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эксплицитной</w:t>
      </w:r>
      <w:r>
        <w:rPr>
          <w:spacing w:val="-2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167DE4" w:rsidRDefault="0094219A">
      <w:pPr>
        <w:pStyle w:val="a5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67DE4" w:rsidRDefault="0094219A">
      <w:pPr>
        <w:pStyle w:val="a5"/>
        <w:spacing w:before="55" w:line="292" w:lineRule="auto"/>
        <w:ind w:right="188"/>
        <w:jc w:val="both"/>
      </w:pPr>
      <w:proofErr w:type="gramStart"/>
      <w:r>
        <w:t>Тексты для чтения: беседа/диалог, рассказ, сказка, сообщение личного характера, отрывок из статьи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167DE4" w:rsidRDefault="0094219A">
      <w:pPr>
        <w:pStyle w:val="a5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167DE4" w:rsidRDefault="0094219A">
      <w:pPr>
        <w:pStyle w:val="1"/>
        <w:spacing w:before="181"/>
        <w:ind w:left="286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167DE4" w:rsidRDefault="0094219A">
      <w:pPr>
        <w:pStyle w:val="a5"/>
        <w:spacing w:before="60" w:line="292" w:lineRule="auto"/>
        <w:ind w:left="286" w:right="320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167DE4" w:rsidRDefault="0094219A">
      <w:pPr>
        <w:pStyle w:val="a5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167DE4" w:rsidRDefault="0094219A">
      <w:pPr>
        <w:pStyle w:val="a5"/>
        <w:spacing w:before="60" w:line="292" w:lineRule="auto"/>
        <w:ind w:left="286" w:firstLine="0"/>
      </w:pPr>
      <w:r>
        <w:t>написание коротких поздравлений с праздниками (с 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формуляров: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</w:p>
    <w:p w:rsidR="00167DE4" w:rsidRDefault="0094219A">
      <w:pPr>
        <w:pStyle w:val="a5"/>
        <w:spacing w:line="275" w:lineRule="exact"/>
        <w:ind w:firstLine="0"/>
      </w:pPr>
      <w:proofErr w:type="gramStart"/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  <w:proofErr w:type="gramEnd"/>
    </w:p>
    <w:p w:rsidR="00167DE4" w:rsidRDefault="0094219A">
      <w:pPr>
        <w:pStyle w:val="a5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слов.</w:t>
      </w:r>
    </w:p>
    <w:p w:rsidR="00167DE4" w:rsidRDefault="00167DE4">
      <w:pPr>
        <w:spacing w:line="292" w:lineRule="auto"/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1"/>
        <w:ind w:left="28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167DE4" w:rsidRDefault="0094219A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167DE4" w:rsidRDefault="0094219A">
      <w:pPr>
        <w:pStyle w:val="a5"/>
        <w:spacing w:before="60" w:line="292" w:lineRule="auto"/>
        <w:ind w:right="356"/>
      </w:pPr>
      <w:r>
        <w:t>Различение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 к сбою в коммуникации, произнесение</w:t>
      </w:r>
      <w:r>
        <w:rPr>
          <w:spacing w:val="-57"/>
        </w:rPr>
        <w:t xml:space="preserve"> </w:t>
      </w:r>
      <w:r>
        <w:t>слов 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особенностей, в том числе отсутствия фразового ударения на служебных словах; чтение новых слов</w:t>
      </w:r>
      <w:r>
        <w:rPr>
          <w:spacing w:val="-58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167DE4" w:rsidRDefault="0094219A">
      <w:pPr>
        <w:pStyle w:val="a5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167DE4" w:rsidRDefault="0094219A">
      <w:pPr>
        <w:pStyle w:val="a5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167DE4" w:rsidRDefault="0094219A">
      <w:pPr>
        <w:pStyle w:val="a5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167DE4" w:rsidRDefault="0094219A">
      <w:pPr>
        <w:pStyle w:val="1"/>
        <w:spacing w:before="176"/>
        <w:ind w:left="28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167DE4" w:rsidRDefault="0094219A">
      <w:pPr>
        <w:pStyle w:val="a5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167DE4" w:rsidRDefault="0094219A">
      <w:pPr>
        <w:pStyle w:val="a5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2"/>
        </w:rPr>
        <w:t xml:space="preserve"> </w:t>
      </w:r>
      <w:r>
        <w:t>запятой при</w:t>
      </w:r>
      <w:r>
        <w:rPr>
          <w:spacing w:val="-1"/>
        </w:rPr>
        <w:t xml:space="preserve"> </w:t>
      </w:r>
      <w:r>
        <w:t>перечислении и</w:t>
      </w:r>
      <w:r>
        <w:rPr>
          <w:spacing w:val="-1"/>
        </w:rPr>
        <w:t xml:space="preserve"> </w:t>
      </w:r>
      <w:r>
        <w:t>обращении;</w:t>
      </w:r>
      <w:r>
        <w:rPr>
          <w:spacing w:val="-1"/>
        </w:rPr>
        <w:t xml:space="preserve"> </w:t>
      </w:r>
      <w:r>
        <w:t>апострофа.</w:t>
      </w:r>
    </w:p>
    <w:p w:rsidR="00167DE4" w:rsidRDefault="0094219A">
      <w:pPr>
        <w:pStyle w:val="a5"/>
        <w:spacing w:line="292" w:lineRule="auto"/>
        <w:ind w:right="320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167DE4" w:rsidRDefault="0094219A">
      <w:pPr>
        <w:pStyle w:val="1"/>
        <w:spacing w:before="118"/>
        <w:ind w:left="286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67DE4" w:rsidRDefault="0094219A">
      <w:pPr>
        <w:pStyle w:val="a5"/>
        <w:spacing w:before="60" w:line="292" w:lineRule="auto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7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существующей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167DE4" w:rsidRDefault="0094219A">
      <w:pPr>
        <w:pStyle w:val="a5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167DE4" w:rsidRDefault="0094219A">
      <w:pPr>
        <w:pStyle w:val="a5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167DE4" w:rsidRDefault="0094219A">
      <w:pPr>
        <w:pStyle w:val="a5"/>
        <w:spacing w:before="58"/>
        <w:ind w:left="286" w:firstLine="0"/>
      </w:pPr>
      <w:r>
        <w:t>аффиксация:</w:t>
      </w:r>
    </w:p>
    <w:p w:rsidR="00167DE4" w:rsidRDefault="0094219A">
      <w:pPr>
        <w:pStyle w:val="a5"/>
        <w:spacing w:before="60" w:line="292" w:lineRule="auto"/>
      </w:pPr>
      <w:r>
        <w:t>образование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teacher</w:t>
      </w:r>
      <w:proofErr w:type="spellEnd"/>
      <w:r>
        <w:t>/</w:t>
      </w:r>
      <w:proofErr w:type="spellStart"/>
      <w:r>
        <w:t>visitor</w:t>
      </w:r>
      <w:proofErr w:type="spellEnd"/>
      <w:r>
        <w:t>),</w:t>
      </w:r>
      <w:r>
        <w:rPr>
          <w:spacing w:val="-5"/>
        </w:rPr>
        <w:t xml:space="preserve"> </w:t>
      </w:r>
      <w:r>
        <w:t>-</w:t>
      </w:r>
      <w:proofErr w:type="spellStart"/>
      <w:r>
        <w:t>ist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scientist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tourist</w:t>
      </w:r>
      <w:proofErr w:type="spellEnd"/>
      <w:r>
        <w:t>),</w:t>
      </w:r>
      <w:r>
        <w:rPr>
          <w:spacing w:val="-1"/>
        </w:rPr>
        <w:t xml:space="preserve"> </w:t>
      </w:r>
      <w:r>
        <w:t>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 (</w:t>
      </w:r>
      <w:proofErr w:type="spellStart"/>
      <w:r>
        <w:t>dis</w:t>
      </w:r>
      <w:proofErr w:type="spellEnd"/>
      <w:r>
        <w:t>-</w:t>
      </w:r>
      <w:r>
        <w:rPr>
          <w:spacing w:val="-1"/>
        </w:rPr>
        <w:t xml:space="preserve"> </w:t>
      </w:r>
      <w:proofErr w:type="spellStart"/>
      <w:r>
        <w:t>cussion</w:t>
      </w:r>
      <w:proofErr w:type="spellEnd"/>
      <w:r>
        <w:t>/</w:t>
      </w:r>
      <w:proofErr w:type="spellStart"/>
      <w:r>
        <w:t>invitation</w:t>
      </w:r>
      <w:proofErr w:type="spellEnd"/>
      <w:r>
        <w:t>);</w:t>
      </w:r>
    </w:p>
    <w:p w:rsidR="00167DE4" w:rsidRDefault="0094219A">
      <w:pPr>
        <w:pStyle w:val="a5"/>
        <w:spacing w:line="292" w:lineRule="auto"/>
      </w:pPr>
      <w:r>
        <w:t>образование имён</w:t>
      </w:r>
      <w:r>
        <w:rPr>
          <w:spacing w:val="1"/>
        </w:rPr>
        <w:t xml:space="preserve"> </w:t>
      </w:r>
      <w:r>
        <w:t>прилагательных при помощи суффиксов -</w:t>
      </w:r>
      <w:proofErr w:type="spellStart"/>
      <w:r>
        <w:t>ful</w:t>
      </w:r>
      <w:proofErr w:type="spellEnd"/>
      <w:r>
        <w:t xml:space="preserve"> (</w:t>
      </w:r>
      <w:proofErr w:type="spellStart"/>
      <w:r>
        <w:t>wonderful</w:t>
      </w:r>
      <w:proofErr w:type="spellEnd"/>
      <w:r>
        <w:t>),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rPr>
          <w:spacing w:val="-58"/>
        </w:rPr>
        <w:t xml:space="preserve"> </w:t>
      </w:r>
      <w:r>
        <w:t>(</w:t>
      </w:r>
      <w:proofErr w:type="spellStart"/>
      <w:r>
        <w:t>Russian</w:t>
      </w:r>
      <w:proofErr w:type="spellEnd"/>
      <w:r>
        <w:t>/</w:t>
      </w:r>
      <w:proofErr w:type="spellStart"/>
      <w:r>
        <w:t>American</w:t>
      </w:r>
      <w:proofErr w:type="spellEnd"/>
      <w:r>
        <w:t>);</w:t>
      </w:r>
    </w:p>
    <w:p w:rsidR="00167DE4" w:rsidRDefault="0094219A">
      <w:pPr>
        <w:pStyle w:val="a5"/>
        <w:spacing w:line="275" w:lineRule="exact"/>
        <w:ind w:left="286" w:firstLine="0"/>
      </w:pPr>
      <w:r>
        <w:t>образование</w:t>
      </w:r>
      <w:r>
        <w:rPr>
          <w:spacing w:val="-4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recently</w:t>
      </w:r>
      <w:proofErr w:type="spellEnd"/>
      <w:r>
        <w:t>);</w:t>
      </w:r>
    </w:p>
    <w:p w:rsidR="00167DE4" w:rsidRDefault="0094219A">
      <w:pPr>
        <w:pStyle w:val="a5"/>
        <w:spacing w:before="59" w:line="292" w:lineRule="auto"/>
        <w:ind w:right="303"/>
      </w:pPr>
      <w:r>
        <w:t>образование имён прилагательных, имён существительных и наречий при помощи отрицательного</w:t>
      </w:r>
      <w:r>
        <w:rPr>
          <w:spacing w:val="-57"/>
        </w:rPr>
        <w:t xml:space="preserve"> </w:t>
      </w:r>
      <w:r>
        <w:t>префикса</w:t>
      </w:r>
      <w:r>
        <w:rPr>
          <w:spacing w:val="-1"/>
        </w:rPr>
        <w:t xml:space="preserve"> </w:t>
      </w:r>
      <w:proofErr w:type="spellStart"/>
      <w:r>
        <w:t>un</w:t>
      </w:r>
      <w:proofErr w:type="spellEnd"/>
      <w:r>
        <w:t>-</w:t>
      </w:r>
      <w:r>
        <w:rPr>
          <w:spacing w:val="-1"/>
        </w:rPr>
        <w:t xml:space="preserve"> </w:t>
      </w:r>
      <w:r>
        <w:t>(</w:t>
      </w:r>
      <w:proofErr w:type="spellStart"/>
      <w:r>
        <w:t>unhappy</w:t>
      </w:r>
      <w:proofErr w:type="spellEnd"/>
      <w:r>
        <w:t xml:space="preserve">, </w:t>
      </w:r>
      <w:proofErr w:type="spellStart"/>
      <w:r>
        <w:t>unreality</w:t>
      </w:r>
      <w:proofErr w:type="spellEnd"/>
      <w:r>
        <w:t xml:space="preserve">, </w:t>
      </w:r>
      <w:proofErr w:type="spellStart"/>
      <w:r>
        <w:t>unusually</w:t>
      </w:r>
      <w:proofErr w:type="spellEnd"/>
      <w:r>
        <w:t>).</w:t>
      </w:r>
    </w:p>
    <w:p w:rsidR="00167DE4" w:rsidRDefault="0094219A">
      <w:pPr>
        <w:pStyle w:val="1"/>
        <w:spacing w:before="119"/>
        <w:ind w:left="286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167DE4" w:rsidRDefault="0094219A">
      <w:pPr>
        <w:pStyle w:val="a5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2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-1"/>
        </w:rPr>
        <w:t xml:space="preserve"> </w:t>
      </w:r>
      <w:r>
        <w:t>языка.</w:t>
      </w:r>
    </w:p>
    <w:p w:rsidR="00167DE4" w:rsidRDefault="0094219A">
      <w:pPr>
        <w:pStyle w:val="a5"/>
        <w:spacing w:line="292" w:lineRule="auto"/>
        <w:ind w:left="286" w:firstLine="0"/>
      </w:pPr>
      <w:r>
        <w:t>Предложения с несколькими обстоятельствами, следующими в определённом порядке.</w:t>
      </w:r>
      <w:r>
        <w:rPr>
          <w:spacing w:val="1"/>
        </w:rPr>
        <w:t xml:space="preserve"> </w:t>
      </w:r>
      <w:proofErr w:type="gramStart"/>
      <w:r>
        <w:t>Вопросительные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(альтернативный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разделительный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proofErr w:type="gramEnd"/>
    </w:p>
    <w:p w:rsidR="00167DE4" w:rsidRDefault="0094219A">
      <w:pPr>
        <w:pStyle w:val="a5"/>
        <w:spacing w:line="275" w:lineRule="exact"/>
        <w:ind w:firstLine="0"/>
      </w:pPr>
      <w:proofErr w:type="spellStart"/>
      <w:proofErr w:type="gramStart"/>
      <w:r>
        <w:t>Simple</w:t>
      </w:r>
      <w:proofErr w:type="spellEnd"/>
      <w:r>
        <w:rPr>
          <w:spacing w:val="-4"/>
        </w:rPr>
        <w:t xml:space="preserve"> </w:t>
      </w:r>
      <w:proofErr w:type="spellStart"/>
      <w:r>
        <w:t>Tense</w:t>
      </w:r>
      <w:proofErr w:type="spellEnd"/>
      <w:r>
        <w:t>).</w:t>
      </w:r>
      <w:proofErr w:type="gramEnd"/>
    </w:p>
    <w:p w:rsidR="00167DE4" w:rsidRDefault="0094219A">
      <w:pPr>
        <w:pStyle w:val="a5"/>
        <w:spacing w:before="59" w:line="292" w:lineRule="auto"/>
        <w:ind w:right="373"/>
      </w:pPr>
      <w:r>
        <w:t xml:space="preserve">Глаголы в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t xml:space="preserve"> формах действительного залога в изъявительном наклонении в </w:t>
      </w:r>
      <w:proofErr w:type="spellStart"/>
      <w:r>
        <w:t>Present</w:t>
      </w:r>
      <w:proofErr w:type="spellEnd"/>
      <w:r>
        <w:rPr>
          <w:spacing w:val="-58"/>
        </w:rP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в повествовательных (утвердительных и отрицательных) и вопросительных</w:t>
      </w:r>
      <w:r>
        <w:rPr>
          <w:spacing w:val="1"/>
        </w:rPr>
        <w:t xml:space="preserve"> </w:t>
      </w:r>
      <w:r>
        <w:t>предложениях.</w:t>
      </w:r>
    </w:p>
    <w:p w:rsidR="00167DE4" w:rsidRDefault="0094219A">
      <w:pPr>
        <w:pStyle w:val="a5"/>
        <w:spacing w:line="274" w:lineRule="exact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множественном</w:t>
      </w:r>
      <w:r>
        <w:rPr>
          <w:spacing w:val="-3"/>
        </w:rPr>
        <w:t xml:space="preserve"> </w:t>
      </w:r>
      <w:r>
        <w:t>числе,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</w:p>
    <w:p w:rsidR="00167DE4" w:rsidRDefault="00167DE4">
      <w:pPr>
        <w:spacing w:line="274" w:lineRule="exact"/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2"/>
        <w:ind w:firstLine="0"/>
      </w:pPr>
      <w:r>
        <w:lastRenderedPageBreak/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167DE4" w:rsidRDefault="0094219A">
      <w:pPr>
        <w:pStyle w:val="a5"/>
        <w:spacing w:before="60"/>
        <w:ind w:left="286" w:firstLine="0"/>
      </w:pP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</w:t>
      </w:r>
      <w:r>
        <w:rPr>
          <w:spacing w:val="-3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времени.</w:t>
      </w:r>
    </w:p>
    <w:p w:rsidR="00167DE4" w:rsidRDefault="0094219A">
      <w:pPr>
        <w:pStyle w:val="a5"/>
        <w:spacing w:before="60" w:line="292" w:lineRule="auto"/>
        <w:ind w:right="478"/>
      </w:pPr>
      <w:r>
        <w:t>Наречия в положительной, сравнительной и превосходной степенях, образованные по правилу, и</w:t>
      </w:r>
      <w:r>
        <w:rPr>
          <w:spacing w:val="-58"/>
        </w:rPr>
        <w:t xml:space="preserve"> </w:t>
      </w:r>
      <w:r>
        <w:t>исключения.</w:t>
      </w:r>
    </w:p>
    <w:p w:rsidR="00167DE4" w:rsidRDefault="0094219A">
      <w:pPr>
        <w:pStyle w:val="1"/>
        <w:spacing w:before="119"/>
        <w:ind w:left="286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167DE4" w:rsidRDefault="0094219A">
      <w:pPr>
        <w:pStyle w:val="a5"/>
        <w:spacing w:before="60" w:line="292" w:lineRule="auto"/>
        <w:ind w:right="465"/>
      </w:pPr>
      <w:r>
        <w:t>Знание и использование социокультурных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167DE4" w:rsidRDefault="0094219A">
      <w:pPr>
        <w:pStyle w:val="a5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 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167DE4" w:rsidRDefault="0094219A">
      <w:pPr>
        <w:pStyle w:val="a5"/>
        <w:spacing w:line="292" w:lineRule="auto"/>
        <w:ind w:right="314"/>
      </w:pPr>
      <w:r>
        <w:t>Знание социокультурного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 стран изучаемого языка (известных</w:t>
      </w:r>
      <w:r>
        <w:rPr>
          <w:spacing w:val="1"/>
        </w:rPr>
        <w:t xml:space="preserve"> </w:t>
      </w:r>
      <w:r>
        <w:t>достопримечательностях,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английском языке.</w:t>
      </w:r>
    </w:p>
    <w:p w:rsidR="00167DE4" w:rsidRDefault="0094219A">
      <w:pPr>
        <w:pStyle w:val="a5"/>
        <w:spacing w:line="273" w:lineRule="exact"/>
        <w:ind w:left="286" w:firstLine="0"/>
      </w:pPr>
      <w:r>
        <w:t>Формирование</w:t>
      </w:r>
      <w:r>
        <w:rPr>
          <w:spacing w:val="-2"/>
        </w:rPr>
        <w:t xml:space="preserve"> </w:t>
      </w:r>
      <w:r>
        <w:t>умений:</w:t>
      </w:r>
    </w:p>
    <w:p w:rsidR="00167DE4" w:rsidRDefault="0094219A">
      <w:pPr>
        <w:pStyle w:val="a5"/>
        <w:spacing w:before="56" w:line="292" w:lineRule="auto"/>
        <w:ind w:right="119"/>
      </w:pPr>
      <w:r>
        <w:t>писать свои имя и фамилию, а также имена и фамилии своих родственников и друзей на английском</w:t>
      </w:r>
      <w:r>
        <w:rPr>
          <w:spacing w:val="-57"/>
        </w:rPr>
        <w:t xml:space="preserve"> </w:t>
      </w:r>
      <w:r>
        <w:t>языке;</w:t>
      </w:r>
    </w:p>
    <w:p w:rsidR="00167DE4" w:rsidRDefault="0094219A">
      <w:pPr>
        <w:pStyle w:val="a5"/>
        <w:spacing w:line="292" w:lineRule="auto"/>
        <w:ind w:left="286" w:right="1893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анкете,</w:t>
      </w:r>
      <w:r>
        <w:rPr>
          <w:spacing w:val="-4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языка;</w:t>
      </w:r>
    </w:p>
    <w:p w:rsidR="00167DE4" w:rsidRDefault="0094219A">
      <w:pPr>
        <w:pStyle w:val="a5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167DE4" w:rsidRDefault="0094219A">
      <w:pPr>
        <w:pStyle w:val="1"/>
        <w:spacing w:before="117"/>
        <w:ind w:left="28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167DE4" w:rsidRDefault="0094219A">
      <w:pPr>
        <w:pStyle w:val="a5"/>
        <w:spacing w:before="60" w:line="292" w:lineRule="auto"/>
        <w:ind w:left="286" w:firstLine="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порождении</w:t>
      </w:r>
      <w:r>
        <w:rPr>
          <w:spacing w:val="-4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167DE4" w:rsidRDefault="0094219A">
      <w:pPr>
        <w:pStyle w:val="a5"/>
        <w:spacing w:line="275" w:lineRule="exact"/>
        <w:ind w:firstLine="0"/>
      </w:pPr>
      <w:r>
        <w:t>плана.</w:t>
      </w:r>
    </w:p>
    <w:p w:rsidR="00167DE4" w:rsidRDefault="0094219A">
      <w:pPr>
        <w:pStyle w:val="a5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167DE4" w:rsidRDefault="00167DE4">
      <w:pPr>
        <w:spacing w:line="292" w:lineRule="auto"/>
        <w:sectPr w:rsidR="00167DE4">
          <w:pgSz w:w="11900" w:h="16840"/>
          <w:pgMar w:top="500" w:right="560" w:bottom="280" w:left="560" w:header="720" w:footer="720" w:gutter="0"/>
          <w:cols w:space="720"/>
        </w:sectPr>
      </w:pPr>
    </w:p>
    <w:p w:rsidR="00167DE4" w:rsidRDefault="0094219A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4230CC5" id="Rectangle 10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167DE4" w:rsidRDefault="0094219A">
      <w:pPr>
        <w:pStyle w:val="a5"/>
        <w:spacing w:before="179" w:line="292" w:lineRule="auto"/>
        <w:ind w:right="630"/>
      </w:pPr>
      <w:r>
        <w:t xml:space="preserve">Изучение английского языка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167DE4" w:rsidRDefault="0094219A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67DE4" w:rsidRDefault="0094219A">
      <w:pPr>
        <w:pStyle w:val="a5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>российскими социокультурными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167DE4" w:rsidRDefault="0094219A">
      <w:pPr>
        <w:pStyle w:val="a5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167DE4" w:rsidRDefault="0094219A">
      <w:pPr>
        <w:pStyle w:val="21"/>
        <w:spacing w:line="274" w:lineRule="exact"/>
        <w:rPr>
          <w:i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167DE4" w:rsidRDefault="0094219A">
      <w:pPr>
        <w:pStyle w:val="a5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167DE4" w:rsidRDefault="0094219A">
      <w:pPr>
        <w:pStyle w:val="a5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167DE4" w:rsidRDefault="0094219A">
      <w:pPr>
        <w:pStyle w:val="a5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167DE4" w:rsidRDefault="0094219A">
      <w:pPr>
        <w:pStyle w:val="a5"/>
        <w:spacing w:before="59" w:line="292" w:lineRule="auto"/>
        <w:ind w:right="574"/>
      </w:pPr>
      <w:r>
        <w:t>представление об основных правах, свободах и 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многоконфессиональном</w:t>
      </w:r>
      <w:r>
        <w:rPr>
          <w:spacing w:val="-3"/>
        </w:rPr>
        <w:t xml:space="preserve"> </w:t>
      </w:r>
      <w:r>
        <w:t>обществе;</w:t>
      </w:r>
    </w:p>
    <w:p w:rsidR="00167DE4" w:rsidRDefault="0094219A">
      <w:pPr>
        <w:pStyle w:val="a5"/>
        <w:spacing w:line="292" w:lineRule="auto"/>
        <w:ind w:right="574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-57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</w:p>
    <w:p w:rsidR="00167DE4" w:rsidRDefault="0094219A">
      <w:pPr>
        <w:pStyle w:val="a5"/>
        <w:spacing w:line="292" w:lineRule="auto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людям,</w:t>
      </w:r>
      <w:r>
        <w:rPr>
          <w:spacing w:val="-4"/>
        </w:rPr>
        <w:t xml:space="preserve"> </w:t>
      </w:r>
      <w:r>
        <w:t>нуждающимся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ней).</w:t>
      </w:r>
    </w:p>
    <w:p w:rsidR="00167DE4" w:rsidRDefault="0094219A">
      <w:pPr>
        <w:pStyle w:val="21"/>
        <w:rPr>
          <w:i w:val="0"/>
        </w:rPr>
      </w:pPr>
      <w:r>
        <w:t>Патриотического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167DE4" w:rsidRDefault="0094219A">
      <w:pPr>
        <w:pStyle w:val="a5"/>
        <w:spacing w:before="57" w:line="292" w:lineRule="auto"/>
        <w:ind w:right="564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167DE4" w:rsidRDefault="0094219A">
      <w:pPr>
        <w:pStyle w:val="a5"/>
        <w:spacing w:line="292" w:lineRule="auto"/>
        <w:ind w:right="1148"/>
      </w:pPr>
      <w:r>
        <w:t>ценностное отношение к достижениям своей Родины –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167DE4" w:rsidRDefault="0094219A">
      <w:pPr>
        <w:pStyle w:val="a5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167DE4" w:rsidRDefault="0094219A">
      <w:pPr>
        <w:pStyle w:val="21"/>
        <w:rPr>
          <w:i w:val="0"/>
        </w:rPr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rPr>
          <w:i w:val="0"/>
        </w:rPr>
        <w:t>:</w:t>
      </w:r>
    </w:p>
    <w:p w:rsidR="00167DE4" w:rsidRDefault="0094219A">
      <w:pPr>
        <w:pStyle w:val="a5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167DE4" w:rsidRDefault="0094219A">
      <w:pPr>
        <w:pStyle w:val="a5"/>
        <w:spacing w:before="60" w:line="292" w:lineRule="auto"/>
        <w:ind w:right="462"/>
      </w:pPr>
      <w:r>
        <w:t>готовность оценивать своё поведение и поступки, 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167DE4" w:rsidRDefault="0094219A">
      <w:pPr>
        <w:pStyle w:val="a5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167DE4" w:rsidRDefault="0094219A">
      <w:pPr>
        <w:pStyle w:val="21"/>
        <w:rPr>
          <w:i w:val="0"/>
        </w:rPr>
      </w:pPr>
      <w:proofErr w:type="spellStart"/>
      <w:r>
        <w:t>Эстетическоговоспитания</w:t>
      </w:r>
      <w:proofErr w:type="spellEnd"/>
      <w:r>
        <w:rPr>
          <w:i w:val="0"/>
        </w:rPr>
        <w:t>:</w:t>
      </w:r>
    </w:p>
    <w:p w:rsidR="00167DE4" w:rsidRDefault="0094219A">
      <w:pPr>
        <w:pStyle w:val="a5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167DE4" w:rsidRDefault="00167DE4">
      <w:pPr>
        <w:spacing w:line="292" w:lineRule="auto"/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6" w:line="292" w:lineRule="auto"/>
        <w:ind w:right="260"/>
      </w:pPr>
      <w:r>
        <w:lastRenderedPageBreak/>
        <w:t>понимание ценности отечественного и мирового искусства, роли этнических культурных традиций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творчества;</w:t>
      </w:r>
    </w:p>
    <w:p w:rsidR="00167DE4" w:rsidRDefault="0094219A">
      <w:pPr>
        <w:pStyle w:val="a5"/>
        <w:spacing w:line="275" w:lineRule="exact"/>
        <w:ind w:left="286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167DE4" w:rsidRDefault="0094219A">
      <w:pPr>
        <w:pStyle w:val="21"/>
        <w:spacing w:before="60" w:line="240" w:lineRule="auto"/>
        <w:rPr>
          <w:i w:val="0"/>
        </w:rPr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167DE4" w:rsidRDefault="0094219A">
      <w:pPr>
        <w:pStyle w:val="a5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67DE4" w:rsidRDefault="0094219A">
      <w:pPr>
        <w:pStyle w:val="a5"/>
        <w:spacing w:before="60" w:line="292" w:lineRule="auto"/>
        <w:ind w:right="220"/>
      </w:pP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167DE4" w:rsidRDefault="0094219A">
      <w:pPr>
        <w:pStyle w:val="a5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167DE4" w:rsidRDefault="0094219A">
      <w:pPr>
        <w:pStyle w:val="a5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gramStart"/>
      <w:r>
        <w:t>интернет-среде</w:t>
      </w:r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167DE4" w:rsidRDefault="0094219A">
      <w:pPr>
        <w:pStyle w:val="a5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67DE4" w:rsidRDefault="0094219A">
      <w:pPr>
        <w:pStyle w:val="a5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167DE4" w:rsidRDefault="0094219A">
      <w:pPr>
        <w:pStyle w:val="a5"/>
        <w:spacing w:before="56" w:line="292" w:lineRule="auto"/>
        <w:ind w:right="1011"/>
      </w:pPr>
      <w:r>
        <w:t>умение осознавать эмоциональное состояние себя и 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167DE4" w:rsidRDefault="0094219A">
      <w:pPr>
        <w:pStyle w:val="a5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167DE4" w:rsidRDefault="0094219A">
      <w:pPr>
        <w:pStyle w:val="21"/>
        <w:rPr>
          <w:i w:val="0"/>
        </w:rPr>
      </w:pPr>
      <w:r>
        <w:t>Трудового</w:t>
      </w:r>
      <w:r>
        <w:rPr>
          <w:spacing w:val="-7"/>
        </w:rPr>
        <w:t xml:space="preserve"> </w:t>
      </w:r>
      <w:r>
        <w:t>воспитания</w:t>
      </w:r>
      <w:r>
        <w:rPr>
          <w:i w:val="0"/>
        </w:rPr>
        <w:t>:</w:t>
      </w:r>
    </w:p>
    <w:p w:rsidR="00167DE4" w:rsidRDefault="0094219A">
      <w:pPr>
        <w:pStyle w:val="a5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167DE4" w:rsidRDefault="0094219A">
      <w:pPr>
        <w:pStyle w:val="a5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167DE4" w:rsidRDefault="0094219A">
      <w:pPr>
        <w:pStyle w:val="a5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167DE4" w:rsidRDefault="0094219A">
      <w:pPr>
        <w:pStyle w:val="a5"/>
        <w:spacing w:line="292" w:lineRule="auto"/>
        <w:ind w:left="286" w:right="3909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167DE4" w:rsidRDefault="0094219A">
      <w:pPr>
        <w:pStyle w:val="a5"/>
        <w:spacing w:line="292" w:lineRule="auto"/>
        <w:ind w:right="471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167DE4" w:rsidRDefault="0094219A">
      <w:pPr>
        <w:pStyle w:val="21"/>
        <w:rPr>
          <w:i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167DE4" w:rsidRDefault="0094219A">
      <w:pPr>
        <w:pStyle w:val="a5"/>
        <w:spacing w:before="55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167DE4" w:rsidRDefault="0094219A">
      <w:pPr>
        <w:pStyle w:val="a5"/>
        <w:spacing w:line="292" w:lineRule="auto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:rsidR="00167DE4" w:rsidRDefault="0094219A">
      <w:pPr>
        <w:pStyle w:val="a5"/>
        <w:spacing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 социальной сред;</w:t>
      </w:r>
    </w:p>
    <w:p w:rsidR="00167DE4" w:rsidRDefault="0094219A">
      <w:pPr>
        <w:pStyle w:val="a5"/>
        <w:spacing w:line="275" w:lineRule="exact"/>
        <w:ind w:left="286" w:firstLine="0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167DE4" w:rsidRDefault="0094219A">
      <w:pPr>
        <w:pStyle w:val="21"/>
        <w:spacing w:before="57" w:line="240" w:lineRule="auto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167DE4" w:rsidRDefault="0094219A">
      <w:pPr>
        <w:pStyle w:val="a5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167DE4" w:rsidRDefault="0094219A">
      <w:pPr>
        <w:pStyle w:val="a5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167DE4" w:rsidRDefault="0094219A">
      <w:pPr>
        <w:pStyle w:val="a5"/>
        <w:spacing w:before="60"/>
        <w:ind w:left="286" w:firstLine="0"/>
      </w:pP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</w:p>
    <w:p w:rsidR="00167DE4" w:rsidRDefault="00167DE4">
      <w:pPr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2" w:line="292" w:lineRule="auto"/>
        <w:ind w:right="987" w:firstLine="0"/>
      </w:pPr>
      <w:r>
        <w:lastRenderedPageBreak/>
        <w:t>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167DE4" w:rsidRDefault="0094219A">
      <w:pPr>
        <w:pStyle w:val="21"/>
        <w:spacing w:line="292" w:lineRule="auto"/>
        <w:ind w:left="106" w:right="320" w:firstLine="180"/>
        <w:rPr>
          <w:i w:val="0"/>
        </w:rPr>
      </w:pPr>
      <w:r>
        <w:t>Личностные</w:t>
      </w:r>
      <w:r>
        <w:rPr>
          <w:spacing w:val="-10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proofErr w:type="spellStart"/>
      <w:r>
        <w:t>обучающегосяк</w:t>
      </w:r>
      <w:proofErr w:type="spellEnd"/>
      <w:r>
        <w:rPr>
          <w:spacing w:val="-11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167DE4" w:rsidRDefault="0094219A">
      <w:pPr>
        <w:pStyle w:val="a5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167DE4" w:rsidRDefault="0094219A">
      <w:pPr>
        <w:pStyle w:val="a5"/>
        <w:spacing w:line="292" w:lineRule="auto"/>
        <w:ind w:right="426"/>
      </w:pPr>
      <w:r>
        <w:t>способность обучающихся взаимодействовать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167DE4" w:rsidRDefault="0094219A">
      <w:pPr>
        <w:pStyle w:val="a5"/>
        <w:spacing w:line="292" w:lineRule="auto"/>
        <w:ind w:right="414"/>
      </w:pPr>
      <w:r>
        <w:t>способность действовать в условиях неопределённости,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167DE4" w:rsidRDefault="0094219A">
      <w:pPr>
        <w:pStyle w:val="a5"/>
        <w:spacing w:line="292" w:lineRule="auto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1"/>
        </w:rPr>
        <w:t xml:space="preserve"> </w:t>
      </w:r>
      <w:r>
        <w:t>способность формулировать идеи, понятия, гипотезы об объектах и явлениях, в том числе ранее не</w:t>
      </w:r>
      <w:r>
        <w:rPr>
          <w:spacing w:val="1"/>
        </w:rPr>
        <w:t xml:space="preserve"> </w:t>
      </w:r>
      <w:r>
        <w:t>известных,</w:t>
      </w:r>
      <w:r>
        <w:rPr>
          <w:spacing w:val="-5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дефицит</w:t>
      </w:r>
      <w:r>
        <w:rPr>
          <w:spacing w:val="-5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компетентностей,</w:t>
      </w:r>
      <w:r>
        <w:rPr>
          <w:spacing w:val="-5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развитие;</w:t>
      </w:r>
    </w:p>
    <w:p w:rsidR="00167DE4" w:rsidRDefault="0094219A">
      <w:pPr>
        <w:pStyle w:val="a5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167DE4" w:rsidRDefault="0094219A">
      <w:pPr>
        <w:pStyle w:val="a5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167DE4" w:rsidRDefault="0094219A">
      <w:pPr>
        <w:pStyle w:val="a5"/>
        <w:spacing w:before="50" w:line="292" w:lineRule="auto"/>
        <w:ind w:right="667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167DE4" w:rsidRDefault="0094219A">
      <w:pPr>
        <w:pStyle w:val="a5"/>
        <w:spacing w:line="292" w:lineRule="auto"/>
        <w:ind w:right="191"/>
      </w:pPr>
      <w:r>
        <w:t>способность обучающихся осознавать стрессовую ситуацию, оценивать происходящие изменения и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последствия;</w:t>
      </w:r>
    </w:p>
    <w:p w:rsidR="00167DE4" w:rsidRDefault="0094219A">
      <w:pPr>
        <w:pStyle w:val="a5"/>
        <w:spacing w:line="292" w:lineRule="auto"/>
        <w:ind w:left="286" w:right="2179" w:firstLine="0"/>
      </w:pPr>
      <w:r>
        <w:t>воспринимать</w:t>
      </w:r>
      <w:r>
        <w:rPr>
          <w:spacing w:val="7"/>
        </w:rPr>
        <w:t xml:space="preserve"> </w:t>
      </w:r>
      <w:r>
        <w:t>стрессовую</w:t>
      </w:r>
      <w:r>
        <w:rPr>
          <w:spacing w:val="7"/>
        </w:rPr>
        <w:t xml:space="preserve"> </w:t>
      </w:r>
      <w:r>
        <w:t>ситуацию</w:t>
      </w:r>
      <w:r>
        <w:rPr>
          <w:spacing w:val="7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вызов,</w:t>
      </w:r>
      <w:r>
        <w:rPr>
          <w:spacing w:val="8"/>
        </w:rPr>
        <w:t xml:space="preserve"> </w:t>
      </w:r>
      <w:r>
        <w:t>требующий</w:t>
      </w:r>
      <w:r>
        <w:rPr>
          <w:spacing w:val="8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действия;</w:t>
      </w:r>
    </w:p>
    <w:p w:rsidR="00167DE4" w:rsidRDefault="0094219A">
      <w:pPr>
        <w:pStyle w:val="a5"/>
        <w:spacing w:line="292" w:lineRule="auto"/>
        <w:ind w:right="250"/>
      </w:pPr>
      <w:r>
        <w:t xml:space="preserve">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167DE4" w:rsidRDefault="0094219A">
      <w:pPr>
        <w:pStyle w:val="a5"/>
        <w:spacing w:line="275" w:lineRule="exact"/>
        <w:ind w:left="286" w:firstLine="0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гарантий</w:t>
      </w:r>
      <w:r>
        <w:rPr>
          <w:spacing w:val="-3"/>
        </w:rPr>
        <w:t xml:space="preserve"> </w:t>
      </w:r>
      <w:r>
        <w:t>успеха.</w:t>
      </w:r>
    </w:p>
    <w:p w:rsidR="00167DE4" w:rsidRDefault="00167DE4">
      <w:pPr>
        <w:pStyle w:val="a5"/>
        <w:spacing w:before="7"/>
        <w:ind w:left="0" w:firstLine="0"/>
        <w:rPr>
          <w:sz w:val="21"/>
        </w:rPr>
      </w:pPr>
    </w:p>
    <w:p w:rsidR="00167DE4" w:rsidRDefault="0094219A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67DE4" w:rsidRDefault="0094219A">
      <w:pPr>
        <w:pStyle w:val="a5"/>
        <w:spacing w:before="157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167DE4" w:rsidRDefault="0094219A">
      <w:pPr>
        <w:pStyle w:val="21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167DE4" w:rsidRDefault="0094219A">
      <w:pPr>
        <w:pStyle w:val="a7"/>
        <w:numPr>
          <w:ilvl w:val="0"/>
          <w:numId w:val="7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167DE4" w:rsidRDefault="0094219A">
      <w:pPr>
        <w:pStyle w:val="a5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167DE4" w:rsidRDefault="0094219A">
      <w:pPr>
        <w:pStyle w:val="a5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167DE4" w:rsidRDefault="0094219A">
      <w:pPr>
        <w:pStyle w:val="a5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167DE4" w:rsidRDefault="0094219A">
      <w:pPr>
        <w:pStyle w:val="a5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167DE4" w:rsidRDefault="0094219A">
      <w:pPr>
        <w:pStyle w:val="a5"/>
        <w:spacing w:before="59" w:line="292" w:lineRule="auto"/>
        <w:ind w:left="286" w:right="1198" w:firstLine="0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167DE4" w:rsidRDefault="0094219A">
      <w:pPr>
        <w:pStyle w:val="a5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167DE4" w:rsidRDefault="00167DE4">
      <w:pPr>
        <w:spacing w:line="292" w:lineRule="auto"/>
        <w:sectPr w:rsidR="00167DE4">
          <w:pgSz w:w="11900" w:h="16840"/>
          <w:pgMar w:top="50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70" w:line="292" w:lineRule="auto"/>
        <w:ind w:right="32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167DE4" w:rsidRDefault="0094219A">
      <w:pPr>
        <w:pStyle w:val="a7"/>
        <w:numPr>
          <w:ilvl w:val="0"/>
          <w:numId w:val="7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67DE4" w:rsidRDefault="0094219A">
      <w:pPr>
        <w:pStyle w:val="a5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167DE4" w:rsidRDefault="0094219A">
      <w:pPr>
        <w:pStyle w:val="a5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167DE4" w:rsidRDefault="0094219A">
      <w:pPr>
        <w:pStyle w:val="a5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167DE4" w:rsidRDefault="0094219A">
      <w:pPr>
        <w:pStyle w:val="a5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167DE4" w:rsidRDefault="0094219A">
      <w:pPr>
        <w:pStyle w:val="a5"/>
        <w:spacing w:line="292" w:lineRule="auto"/>
        <w:ind w:right="899"/>
      </w:pPr>
      <w:r>
        <w:t>оценивать на применимость и достоверность информацию, полученную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167DE4" w:rsidRDefault="0094219A">
      <w:pPr>
        <w:pStyle w:val="a5"/>
        <w:spacing w:line="292" w:lineRule="auto"/>
        <w:ind w:right="508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167DE4" w:rsidRDefault="0094219A">
      <w:pPr>
        <w:pStyle w:val="a5"/>
        <w:spacing w:line="292" w:lineRule="auto"/>
        <w:ind w:right="325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контекстах;</w:t>
      </w:r>
    </w:p>
    <w:p w:rsidR="00167DE4" w:rsidRDefault="0094219A">
      <w:pPr>
        <w:pStyle w:val="a7"/>
        <w:numPr>
          <w:ilvl w:val="0"/>
          <w:numId w:val="7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67DE4" w:rsidRDefault="0094219A">
      <w:pPr>
        <w:pStyle w:val="a5"/>
        <w:spacing w:before="53" w:line="292" w:lineRule="auto"/>
        <w:ind w:right="907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167DE4" w:rsidRDefault="0094219A">
      <w:pPr>
        <w:pStyle w:val="a5"/>
        <w:spacing w:line="292" w:lineRule="auto"/>
        <w:ind w:right="327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167DE4" w:rsidRDefault="0094219A">
      <w:pPr>
        <w:pStyle w:val="a5"/>
        <w:spacing w:line="292" w:lineRule="auto"/>
        <w:ind w:right="293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167DE4" w:rsidRDefault="0094219A">
      <w:pPr>
        <w:pStyle w:val="a5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167DE4" w:rsidRDefault="0094219A">
      <w:pPr>
        <w:pStyle w:val="a5"/>
        <w:spacing w:line="292" w:lineRule="auto"/>
        <w:ind w:right="263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167DE4" w:rsidRDefault="0094219A">
      <w:pPr>
        <w:pStyle w:val="a5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167DE4" w:rsidRDefault="0094219A">
      <w:pPr>
        <w:pStyle w:val="a5"/>
        <w:spacing w:before="55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167DE4" w:rsidRDefault="0094219A">
      <w:pPr>
        <w:pStyle w:val="21"/>
        <w:spacing w:before="119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167DE4" w:rsidRDefault="0094219A">
      <w:pPr>
        <w:pStyle w:val="a7"/>
        <w:numPr>
          <w:ilvl w:val="0"/>
          <w:numId w:val="6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167DE4" w:rsidRDefault="0094219A">
      <w:pPr>
        <w:pStyle w:val="a5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167DE4" w:rsidRDefault="0094219A">
      <w:pPr>
        <w:pStyle w:val="a5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167DE4" w:rsidRDefault="0094219A">
      <w:pPr>
        <w:pStyle w:val="a5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167DE4" w:rsidRDefault="0094219A">
      <w:pPr>
        <w:pStyle w:val="a5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67DE4" w:rsidRDefault="0094219A">
      <w:pPr>
        <w:pStyle w:val="a5"/>
        <w:spacing w:line="292" w:lineRule="auto"/>
        <w:ind w:right="379"/>
      </w:pPr>
      <w:r>
        <w:t xml:space="preserve">в ходе диалога </w:t>
      </w:r>
      <w:proofErr w:type="gramStart"/>
      <w:r>
        <w:t>и(</w:t>
      </w:r>
      <w:proofErr w:type="gramEnd"/>
      <w:r>
        <w:t>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167DE4" w:rsidRDefault="0094219A">
      <w:pPr>
        <w:pStyle w:val="a5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167DE4" w:rsidRDefault="00167DE4">
      <w:pPr>
        <w:spacing w:line="292" w:lineRule="auto"/>
        <w:sectPr w:rsidR="00167DE4">
          <w:pgSz w:w="11900" w:h="16840"/>
          <w:pgMar w:top="54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6" w:line="292" w:lineRule="auto"/>
        <w:ind w:left="286" w:firstLine="0"/>
      </w:pPr>
      <w:r>
        <w:lastRenderedPageBreak/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167DE4" w:rsidRDefault="0094219A">
      <w:pPr>
        <w:pStyle w:val="a5"/>
        <w:spacing w:line="292" w:lineRule="auto"/>
        <w:ind w:right="1056" w:firstLine="0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167DE4" w:rsidRDefault="0094219A">
      <w:pPr>
        <w:pStyle w:val="a7"/>
        <w:numPr>
          <w:ilvl w:val="0"/>
          <w:numId w:val="6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167DE4" w:rsidRDefault="0094219A">
      <w:pPr>
        <w:pStyle w:val="a5"/>
        <w:spacing w:before="59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167DE4" w:rsidRDefault="0094219A">
      <w:pPr>
        <w:pStyle w:val="a5"/>
        <w:spacing w:line="292" w:lineRule="auto"/>
        <w:ind w:right="921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167DE4" w:rsidRDefault="0094219A">
      <w:pPr>
        <w:pStyle w:val="a5"/>
        <w:spacing w:line="292" w:lineRule="auto"/>
        <w:ind w:right="320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167DE4" w:rsidRDefault="0094219A">
      <w:pPr>
        <w:pStyle w:val="a5"/>
        <w:spacing w:line="292" w:lineRule="auto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167DE4" w:rsidRDefault="0094219A">
      <w:pPr>
        <w:pStyle w:val="a5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167DE4" w:rsidRDefault="0094219A">
      <w:pPr>
        <w:pStyle w:val="a5"/>
        <w:spacing w:line="292" w:lineRule="auto"/>
        <w:ind w:right="320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167DE4" w:rsidRDefault="0094219A">
      <w:pPr>
        <w:pStyle w:val="a5"/>
        <w:spacing w:line="292" w:lineRule="auto"/>
        <w:ind w:right="15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167DE4" w:rsidRDefault="0094219A">
      <w:pPr>
        <w:pStyle w:val="a5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167DE4" w:rsidRDefault="0094219A">
      <w:pPr>
        <w:pStyle w:val="21"/>
        <w:spacing w:before="108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167DE4" w:rsidRDefault="0094219A">
      <w:pPr>
        <w:pStyle w:val="a7"/>
        <w:numPr>
          <w:ilvl w:val="0"/>
          <w:numId w:val="5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167DE4" w:rsidRDefault="0094219A">
      <w:pPr>
        <w:pStyle w:val="a5"/>
        <w:spacing w:before="61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167DE4" w:rsidRDefault="0094219A">
      <w:pPr>
        <w:pStyle w:val="a5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группой);</w:t>
      </w:r>
    </w:p>
    <w:p w:rsidR="00167DE4" w:rsidRDefault="0094219A">
      <w:pPr>
        <w:pStyle w:val="a5"/>
        <w:spacing w:line="292" w:lineRule="auto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52"/>
        </w:rPr>
        <w:t xml:space="preserve"> </w:t>
      </w:r>
      <w:r>
        <w:t>задачи</w:t>
      </w:r>
      <w:r>
        <w:rPr>
          <w:spacing w:val="5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167DE4" w:rsidRDefault="0094219A">
      <w:pPr>
        <w:pStyle w:val="a5"/>
        <w:spacing w:line="292" w:lineRule="auto"/>
        <w:ind w:right="734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167DE4" w:rsidRDefault="0094219A">
      <w:pPr>
        <w:pStyle w:val="a5"/>
        <w:spacing w:line="275" w:lineRule="exact"/>
        <w:ind w:left="286" w:firstLine="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решение;</w:t>
      </w:r>
    </w:p>
    <w:p w:rsidR="00167DE4" w:rsidRDefault="0094219A">
      <w:pPr>
        <w:pStyle w:val="a7"/>
        <w:numPr>
          <w:ilvl w:val="0"/>
          <w:numId w:val="5"/>
        </w:numPr>
        <w:tabs>
          <w:tab w:val="left" w:pos="547"/>
        </w:tabs>
        <w:spacing w:before="57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167DE4" w:rsidRDefault="0094219A">
      <w:pPr>
        <w:pStyle w:val="a5"/>
        <w:spacing w:before="60" w:line="292" w:lineRule="auto"/>
        <w:ind w:left="286" w:right="3314" w:firstLine="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167DE4" w:rsidRDefault="0094219A">
      <w:pPr>
        <w:pStyle w:val="a5"/>
        <w:spacing w:line="292" w:lineRule="auto"/>
        <w:ind w:right="759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67DE4" w:rsidRDefault="0094219A">
      <w:pPr>
        <w:pStyle w:val="a5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167DE4" w:rsidRDefault="0094219A">
      <w:pPr>
        <w:pStyle w:val="a5"/>
        <w:spacing w:line="292" w:lineRule="auto"/>
        <w:ind w:right="857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167DE4" w:rsidRDefault="0094219A">
      <w:pPr>
        <w:pStyle w:val="a5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167DE4" w:rsidRDefault="0094219A">
      <w:pPr>
        <w:pStyle w:val="a7"/>
        <w:numPr>
          <w:ilvl w:val="0"/>
          <w:numId w:val="5"/>
        </w:numPr>
        <w:tabs>
          <w:tab w:val="left" w:pos="547"/>
        </w:tabs>
        <w:spacing w:before="56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167DE4" w:rsidRDefault="00167DE4">
      <w:pPr>
        <w:rPr>
          <w:sz w:val="24"/>
        </w:rPr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6" w:line="292" w:lineRule="auto"/>
        <w:ind w:left="286" w:right="2409" w:firstLine="0"/>
      </w:pPr>
      <w:r>
        <w:lastRenderedPageBreak/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167DE4" w:rsidRDefault="0094219A">
      <w:pPr>
        <w:pStyle w:val="a5"/>
        <w:spacing w:line="292" w:lineRule="auto"/>
        <w:ind w:left="286" w:right="2221" w:firstLine="0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эмоций;</w:t>
      </w:r>
    </w:p>
    <w:p w:rsidR="00167DE4" w:rsidRDefault="0094219A">
      <w:pPr>
        <w:pStyle w:val="a7"/>
        <w:numPr>
          <w:ilvl w:val="0"/>
          <w:numId w:val="5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167DE4" w:rsidRDefault="0094219A">
      <w:pPr>
        <w:pStyle w:val="a5"/>
        <w:spacing w:before="59" w:line="292" w:lineRule="auto"/>
        <w:ind w:right="116"/>
      </w:pPr>
      <w:r>
        <w:t>осознанно относиться к другому человеку, его мнению; признавать своё право на ошибку и такое же</w:t>
      </w:r>
      <w:r>
        <w:rPr>
          <w:spacing w:val="-58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  <w:r>
        <w:rPr>
          <w:spacing w:val="-1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 не</w:t>
      </w:r>
      <w:r>
        <w:rPr>
          <w:spacing w:val="-1"/>
        </w:rPr>
        <w:t xml:space="preserve"> </w:t>
      </w:r>
      <w:r>
        <w:t>осуждая;</w:t>
      </w:r>
    </w:p>
    <w:p w:rsidR="00167DE4" w:rsidRDefault="0094219A">
      <w:pPr>
        <w:pStyle w:val="a5"/>
        <w:spacing w:line="275" w:lineRule="exact"/>
        <w:ind w:left="286" w:firstLine="0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167DE4" w:rsidRDefault="0094219A">
      <w:pPr>
        <w:pStyle w:val="a5"/>
        <w:spacing w:before="60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167DE4" w:rsidRDefault="0094219A">
      <w:pPr>
        <w:pStyle w:val="a5"/>
        <w:spacing w:before="60" w:line="292" w:lineRule="auto"/>
        <w:ind w:right="308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-58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167DE4" w:rsidRDefault="0094219A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67DE4" w:rsidRDefault="0094219A">
      <w:pPr>
        <w:pStyle w:val="a5"/>
        <w:spacing w:before="156" w:line="292" w:lineRule="auto"/>
        <w:ind w:right="208"/>
      </w:pPr>
      <w:r>
        <w:t>Предметные результаты по учебному предмету «Иностранный (английский) язык» предметной</w:t>
      </w:r>
      <w:r>
        <w:rPr>
          <w:spacing w:val="1"/>
        </w:rPr>
        <w:t xml:space="preserve"> </w:t>
      </w:r>
      <w:r>
        <w:t>области «Иностранные языки» ориентированы на применение знаний, умений и навыков в учебных</w:t>
      </w:r>
      <w:r>
        <w:rPr>
          <w:spacing w:val="1"/>
        </w:rPr>
        <w:t xml:space="preserve"> </w:t>
      </w:r>
      <w:r>
        <w:t xml:space="preserve">ситуациях и реальных жизненных условиях, должны отражать </w:t>
      </w:r>
      <w:proofErr w:type="spellStart"/>
      <w:r>
        <w:t>сформированность</w:t>
      </w:r>
      <w:proofErr w:type="spellEnd"/>
      <w:r>
        <w:t xml:space="preserve"> иноязычной</w:t>
      </w:r>
      <w:r>
        <w:rPr>
          <w:spacing w:val="1"/>
        </w:rPr>
        <w:t xml:space="preserve"> </w:t>
      </w:r>
      <w:r>
        <w:t xml:space="preserve">коммуникативной компетенции на </w:t>
      </w:r>
      <w:proofErr w:type="spellStart"/>
      <w:r>
        <w:t>допороговом</w:t>
      </w:r>
      <w:proofErr w:type="spellEnd"/>
      <w:r>
        <w:t xml:space="preserve"> уровне в совокупности её составляющих — речевой,</w:t>
      </w:r>
      <w:r>
        <w:rPr>
          <w:spacing w:val="-58"/>
        </w:rPr>
        <w:t xml:space="preserve"> </w:t>
      </w:r>
      <w:r>
        <w:t>языковой,</w:t>
      </w:r>
      <w:r>
        <w:rPr>
          <w:spacing w:val="-2"/>
        </w:rPr>
        <w:t xml:space="preserve"> </w:t>
      </w:r>
      <w:r>
        <w:t>социокультурной,</w:t>
      </w:r>
      <w:r>
        <w:rPr>
          <w:spacing w:val="-1"/>
        </w:rPr>
        <w:t xml:space="preserve"> </w:t>
      </w:r>
      <w:r>
        <w:t>компенсаторной,</w:t>
      </w:r>
      <w:r>
        <w:rPr>
          <w:spacing w:val="-2"/>
        </w:rPr>
        <w:t xml:space="preserve"> </w:t>
      </w:r>
      <w:proofErr w:type="spellStart"/>
      <w:r>
        <w:t>метапредметной</w:t>
      </w:r>
      <w:proofErr w:type="spellEnd"/>
      <w:r>
        <w:rPr>
          <w:spacing w:val="-1"/>
        </w:rPr>
        <w:t xml:space="preserve"> </w:t>
      </w:r>
      <w:r>
        <w:t>(учебно-познавательной).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47"/>
        </w:tabs>
        <w:spacing w:before="117"/>
        <w:ind w:hanging="261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деятельности:</w:t>
      </w:r>
    </w:p>
    <w:p w:rsidR="00167DE4" w:rsidRDefault="0094219A">
      <w:pPr>
        <w:pStyle w:val="a5"/>
        <w:spacing w:before="60" w:line="292" w:lineRule="auto"/>
      </w:pPr>
      <w:r>
        <w:rPr>
          <w:b/>
        </w:rPr>
        <w:t xml:space="preserve">говорение: </w:t>
      </w:r>
      <w:r>
        <w:rPr>
          <w:i/>
        </w:rPr>
        <w:t xml:space="preserve">вести разные виды диалогов </w:t>
      </w:r>
      <w:r>
        <w:t>(диалог этикетного характера, диалог — побуждение к</w:t>
      </w:r>
      <w:r>
        <w:rPr>
          <w:spacing w:val="1"/>
        </w:rPr>
        <w:t xml:space="preserve"> </w:t>
      </w:r>
      <w:r>
        <w:t>действию, диалог-расспрос) в рамках тематического содержания речи в стандартных ситуациях</w:t>
      </w:r>
      <w:r>
        <w:rPr>
          <w:spacing w:val="1"/>
        </w:rPr>
        <w:t xml:space="preserve"> </w:t>
      </w:r>
      <w:r>
        <w:t>неофициального общения с вербальными и/или зрительными опорами, с соблюдением норм 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-4"/>
        </w:rPr>
        <w:t xml:space="preserve"> </w:t>
      </w:r>
      <w:r>
        <w:t>принятого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собеседника);</w:t>
      </w:r>
    </w:p>
    <w:p w:rsidR="00167DE4" w:rsidRDefault="0094219A">
      <w:pPr>
        <w:pStyle w:val="a5"/>
        <w:spacing w:line="292" w:lineRule="auto"/>
        <w:ind w:right="163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 xml:space="preserve">содержания речи (объём монологического высказывания — 5-6 фраз); </w:t>
      </w:r>
      <w:r>
        <w:rPr>
          <w:i/>
        </w:rPr>
        <w:t xml:space="preserve">излагать </w:t>
      </w:r>
      <w:r>
        <w:t>основное содержание</w:t>
      </w:r>
      <w:r>
        <w:rPr>
          <w:spacing w:val="-57"/>
        </w:rPr>
        <w:t xml:space="preserve"> </w:t>
      </w:r>
      <w:r>
        <w:t>прочитанного текста с вербальными и/или зрительными опорами (объём — 5-6 фраз); кратко</w:t>
      </w:r>
      <w:r>
        <w:rPr>
          <w:spacing w:val="1"/>
        </w:rPr>
        <w:t xml:space="preserve"> </w:t>
      </w:r>
      <w:r>
        <w:rPr>
          <w:i/>
        </w:rPr>
        <w:t xml:space="preserve">излагать </w:t>
      </w:r>
      <w:r>
        <w:t>результаты</w:t>
      </w:r>
      <w:r>
        <w:rPr>
          <w:spacing w:val="59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 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фраз);</w:t>
      </w:r>
      <w:proofErr w:type="gramEnd"/>
    </w:p>
    <w:p w:rsidR="00167DE4" w:rsidRDefault="0094219A">
      <w:pPr>
        <w:pStyle w:val="a5"/>
        <w:spacing w:line="292" w:lineRule="auto"/>
        <w:ind w:right="164"/>
      </w:pPr>
      <w:proofErr w:type="spellStart"/>
      <w:r>
        <w:rPr>
          <w:b/>
        </w:rPr>
        <w:t>аудирование</w:t>
      </w:r>
      <w:proofErr w:type="spellEnd"/>
      <w:r>
        <w:rPr>
          <w:b/>
        </w:rPr>
        <w:t xml:space="preserve">: </w:t>
      </w:r>
      <w:r>
        <w:rPr>
          <w:i/>
        </w:rPr>
        <w:t xml:space="preserve">воспринимать на слух и понимать </w:t>
      </w:r>
      <w:r>
        <w:t>несложные адаптированные аутентичные тексты,</w:t>
      </w:r>
      <w:r>
        <w:rPr>
          <w:spacing w:val="1"/>
        </w:rPr>
        <w:t xml:space="preserve"> </w:t>
      </w:r>
      <w:r>
        <w:t>содержащие отдельные незнакомые слова, со зрительными опорами или без опоры с разной глубиной</w:t>
      </w:r>
      <w:r>
        <w:rPr>
          <w:spacing w:val="-58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rPr>
          <w:spacing w:val="-1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1 минуты);</w:t>
      </w:r>
    </w:p>
    <w:p w:rsidR="00167DE4" w:rsidRDefault="0094219A">
      <w:pPr>
        <w:pStyle w:val="a5"/>
        <w:spacing w:line="292" w:lineRule="auto"/>
        <w:ind w:right="264"/>
      </w:pPr>
      <w:proofErr w:type="spellStart"/>
      <w:proofErr w:type="gramStart"/>
      <w:r>
        <w:rPr>
          <w:b/>
        </w:rPr>
        <w:t>смысловоечтение</w:t>
      </w:r>
      <w:proofErr w:type="spellEnd"/>
      <w:r>
        <w:rPr>
          <w:b/>
        </w:rPr>
        <w:t xml:space="preserve">: </w:t>
      </w:r>
      <w:r>
        <w:rPr>
          <w:i/>
        </w:rPr>
        <w:t xml:space="preserve">читать про себя и понимать </w:t>
      </w:r>
      <w:r>
        <w:t>несложные адаптированные аутентичные тексты,</w:t>
      </w:r>
      <w:r>
        <w:rPr>
          <w:spacing w:val="-57"/>
        </w:rPr>
        <w:t xml:space="preserve"> </w:t>
      </w:r>
      <w:r>
        <w:t>содержащие отдельные незнакомые слова, с различной глубиной проникновения в их содержание в</w:t>
      </w:r>
      <w:r>
        <w:rPr>
          <w:spacing w:val="1"/>
        </w:rPr>
        <w:t xml:space="preserve"> </w:t>
      </w:r>
      <w:r>
        <w:t>зависимости от поставленной коммуникативной задачи: с пониманием основного содержания, с</w:t>
      </w:r>
      <w:r>
        <w:rPr>
          <w:spacing w:val="1"/>
        </w:rPr>
        <w:t xml:space="preserve"> </w:t>
      </w:r>
      <w:r>
        <w:t>пониманием запрашиваемой информации (объём текста/текстов для чтения — 180-200 слов); читать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информацию;</w:t>
      </w:r>
      <w:proofErr w:type="gramEnd"/>
    </w:p>
    <w:p w:rsidR="00167DE4" w:rsidRDefault="0094219A">
      <w:pPr>
        <w:pStyle w:val="a5"/>
        <w:spacing w:line="292" w:lineRule="auto"/>
        <w:ind w:right="299"/>
      </w:pPr>
      <w:r>
        <w:rPr>
          <w:b/>
        </w:rPr>
        <w:t>письменная</w:t>
      </w:r>
      <w:r>
        <w:rPr>
          <w:b/>
          <w:spacing w:val="-5"/>
        </w:rPr>
        <w:t xml:space="preserve"> </w:t>
      </w:r>
      <w:r>
        <w:rPr>
          <w:b/>
        </w:rPr>
        <w:t>речь:</w:t>
      </w:r>
      <w:r>
        <w:rPr>
          <w:b/>
          <w:spacing w:val="-8"/>
        </w:rPr>
        <w:t xml:space="preserve"> </w:t>
      </w:r>
      <w:r>
        <w:rPr>
          <w:i/>
        </w:rPr>
        <w:t>писать</w:t>
      </w:r>
      <w:r>
        <w:rPr>
          <w:i/>
          <w:spacing w:val="-8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поздравления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праздниками;</w:t>
      </w:r>
      <w:r>
        <w:rPr>
          <w:spacing w:val="-4"/>
        </w:rPr>
        <w:t xml:space="preserve"> </w:t>
      </w:r>
      <w:r>
        <w:t>заполнять</w:t>
      </w:r>
      <w:r>
        <w:rPr>
          <w:spacing w:val="-5"/>
        </w:rPr>
        <w:t xml:space="preserve"> </w:t>
      </w:r>
      <w:r>
        <w:t>анкеты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формуляры,</w:t>
      </w:r>
      <w:r>
        <w:rPr>
          <w:spacing w:val="-57"/>
        </w:rPr>
        <w:t xml:space="preserve"> </w:t>
      </w:r>
      <w:r>
        <w:t>сообщая о себе основные сведения, в соответствии с нормами, принятыми в стране/странах</w:t>
      </w:r>
      <w:r>
        <w:rPr>
          <w:spacing w:val="1"/>
        </w:rPr>
        <w:t xml:space="preserve"> </w:t>
      </w:r>
      <w:r>
        <w:t xml:space="preserve">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 соблюдая речевой этикет,</w:t>
      </w:r>
      <w:r>
        <w:rPr>
          <w:spacing w:val="1"/>
        </w:rPr>
        <w:t xml:space="preserve"> </w:t>
      </w:r>
      <w:r>
        <w:t>принятый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 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(объём сообщения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</w:t>
      </w:r>
      <w:r>
        <w:rPr>
          <w:spacing w:val="-1"/>
        </w:rPr>
        <w:t xml:space="preserve"> </w:t>
      </w:r>
      <w:r>
        <w:t>слов);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51"/>
        </w:tabs>
        <w:spacing w:before="107" w:line="292" w:lineRule="auto"/>
        <w:ind w:left="106" w:right="142" w:firstLine="180"/>
        <w:rPr>
          <w:sz w:val="24"/>
        </w:rPr>
      </w:pPr>
      <w:r>
        <w:rPr>
          <w:i/>
          <w:sz w:val="24"/>
        </w:rPr>
        <w:t xml:space="preserve">владеть </w:t>
      </w:r>
      <w:r>
        <w:rPr>
          <w:b/>
          <w:sz w:val="24"/>
        </w:rPr>
        <w:t xml:space="preserve">фонетическими </w:t>
      </w:r>
      <w:r>
        <w:rPr>
          <w:sz w:val="24"/>
        </w:rPr>
        <w:t xml:space="preserve">навыками: </w:t>
      </w:r>
      <w:r>
        <w:rPr>
          <w:i/>
          <w:sz w:val="24"/>
        </w:rPr>
        <w:t xml:space="preserve">различать на слух и адекватно, </w:t>
      </w:r>
      <w:r>
        <w:rPr>
          <w:sz w:val="24"/>
        </w:rPr>
        <w:t>без ошибок, ведущих к сбою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коммуникации, </w:t>
      </w:r>
      <w:r>
        <w:rPr>
          <w:i/>
          <w:sz w:val="24"/>
        </w:rPr>
        <w:t xml:space="preserve">произносить </w:t>
      </w:r>
      <w:r>
        <w:rPr>
          <w:sz w:val="24"/>
        </w:rPr>
        <w:t>слова с правильным ударением и фразы с соблюдением их ритмик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интонационных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числе </w:t>
      </w:r>
      <w:r>
        <w:rPr>
          <w:i/>
          <w:sz w:val="24"/>
        </w:rPr>
        <w:t>применять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фразового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167DE4" w:rsidRDefault="00167DE4">
      <w:pPr>
        <w:spacing w:line="292" w:lineRule="auto"/>
        <w:rPr>
          <w:sz w:val="24"/>
        </w:rPr>
        <w:sectPr w:rsidR="00167DE4">
          <w:pgSz w:w="11900" w:h="16840"/>
          <w:pgMar w:top="52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2" w:line="292" w:lineRule="auto"/>
        <w:ind w:right="168" w:firstLine="0"/>
      </w:pPr>
      <w:proofErr w:type="gramStart"/>
      <w:r>
        <w:lastRenderedPageBreak/>
        <w:t xml:space="preserve">служебных словах; </w:t>
      </w:r>
      <w:r>
        <w:rPr>
          <w:i/>
        </w:rPr>
        <w:t xml:space="preserve">выразительно читать вслух </w:t>
      </w:r>
      <w:r>
        <w:t>небольшие адаптированные аутентичные тексты</w:t>
      </w:r>
      <w:r>
        <w:rPr>
          <w:spacing w:val="1"/>
        </w:rPr>
        <w:t xml:space="preserve"> </w:t>
      </w:r>
      <w:r>
        <w:t>объёмом до 90 слов, построенные на изученном языковом материале, с соблюдением правил чтения и</w:t>
      </w:r>
      <w:r>
        <w:rPr>
          <w:spacing w:val="-58"/>
        </w:rPr>
        <w:t xml:space="preserve"> </w:t>
      </w:r>
      <w:r>
        <w:t>соответствующей интонацией, демонстрируя понимание содержания текста; читать новые слова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чтения;</w:t>
      </w:r>
      <w:proofErr w:type="gramEnd"/>
    </w:p>
    <w:p w:rsidR="00167DE4" w:rsidRDefault="0094219A">
      <w:pPr>
        <w:spacing w:line="274" w:lineRule="exact"/>
        <w:ind w:left="286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орфографическими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навыками: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167DE4" w:rsidRDefault="0094219A">
      <w:pPr>
        <w:pStyle w:val="a5"/>
        <w:spacing w:before="60" w:line="292" w:lineRule="auto"/>
        <w:ind w:right="474"/>
      </w:pPr>
      <w:r>
        <w:rPr>
          <w:i/>
        </w:rPr>
        <w:t xml:space="preserve">владеть </w:t>
      </w:r>
      <w:r>
        <w:rPr>
          <w:b/>
        </w:rPr>
        <w:t xml:space="preserve">пунктуационными </w:t>
      </w:r>
      <w:proofErr w:type="spellStart"/>
      <w:r>
        <w:t>навыками</w:t>
      </w:r>
      <w:proofErr w:type="gramStart"/>
      <w:r>
        <w:t>:</w:t>
      </w:r>
      <w:r>
        <w:rPr>
          <w:i/>
        </w:rPr>
        <w:t>и</w:t>
      </w:r>
      <w:proofErr w:type="gramEnd"/>
      <w:r>
        <w:rPr>
          <w:i/>
        </w:rPr>
        <w:t>спользовать</w:t>
      </w:r>
      <w:proofErr w:type="spellEnd"/>
      <w:r>
        <w:rPr>
          <w:i/>
        </w:rPr>
        <w:t xml:space="preserve"> </w:t>
      </w:r>
      <w:r>
        <w:t>точку, вопросительный и восклицательный</w:t>
      </w:r>
      <w:r>
        <w:rPr>
          <w:spacing w:val="-57"/>
        </w:rPr>
        <w:t xml:space="preserve"> </w:t>
      </w:r>
      <w:r>
        <w:t>знаки в конце предложения, запятую при перечислении и обращении, апостроф; 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>сообщение личного</w:t>
      </w:r>
      <w:r>
        <w:rPr>
          <w:spacing w:val="-1"/>
        </w:rPr>
        <w:t xml:space="preserve"> </w:t>
      </w:r>
      <w:r>
        <w:t>характера;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51"/>
        </w:tabs>
        <w:spacing w:before="118" w:line="292" w:lineRule="auto"/>
        <w:ind w:left="106" w:right="384" w:firstLine="180"/>
        <w:rPr>
          <w:sz w:val="24"/>
        </w:rPr>
      </w:pPr>
      <w:r>
        <w:rPr>
          <w:i/>
          <w:sz w:val="24"/>
        </w:rPr>
        <w:t xml:space="preserve">распознавать </w:t>
      </w:r>
      <w:r>
        <w:rPr>
          <w:sz w:val="24"/>
        </w:rPr>
        <w:t>в звучащем и письменном тексте 675 лексических единиц (слов, словосочетаний,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речевых клише) и правильно </w:t>
      </w:r>
      <w:r>
        <w:rPr>
          <w:i/>
          <w:sz w:val="24"/>
        </w:rPr>
        <w:t xml:space="preserve">употреблять </w:t>
      </w:r>
      <w:r>
        <w:rPr>
          <w:sz w:val="24"/>
        </w:rPr>
        <w:t>в устной и письменной речи 625 лексических 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единиц, освоенных в начальной школе), обслуживающих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в рамках отобранного тематического содержания, с соблюдением существующей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сочетаемости;</w:t>
      </w:r>
    </w:p>
    <w:p w:rsidR="00167DE4" w:rsidRDefault="0094219A">
      <w:pPr>
        <w:pStyle w:val="a5"/>
        <w:spacing w:line="292" w:lineRule="auto"/>
      </w:pPr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</w:t>
      </w:r>
      <w:r>
        <w:rPr>
          <w:spacing w:val="1"/>
        </w:rPr>
        <w:t xml:space="preserve"> </w:t>
      </w:r>
      <w:r>
        <w:t>использованием аффиксации: имена существительные с суффиксами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sion</w:t>
      </w:r>
      <w:proofErr w:type="spellEnd"/>
      <w:r>
        <w:t xml:space="preserve">/- </w:t>
      </w:r>
      <w:proofErr w:type="spellStart"/>
      <w:r>
        <w:t>tion</w:t>
      </w:r>
      <w:proofErr w:type="spellEnd"/>
      <w:r>
        <w:t>; 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;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суффиксом</w:t>
      </w:r>
      <w:r>
        <w:rPr>
          <w:spacing w:val="-4"/>
        </w:rPr>
        <w:t xml:space="preserve"> </w:t>
      </w:r>
      <w:r>
        <w:t>-</w:t>
      </w:r>
      <w:proofErr w:type="spellStart"/>
      <w:r>
        <w:t>ly</w:t>
      </w:r>
      <w:proofErr w:type="spellEnd"/>
      <w:r>
        <w:t>;</w:t>
      </w:r>
      <w:r>
        <w:rPr>
          <w:spacing w:val="-5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прилагательные,</w:t>
      </w:r>
      <w:r>
        <w:rPr>
          <w:spacing w:val="-4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и наречия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отрицательным префиксом </w:t>
      </w:r>
      <w:proofErr w:type="spellStart"/>
      <w:r>
        <w:t>un</w:t>
      </w:r>
      <w:proofErr w:type="spellEnd"/>
      <w:r>
        <w:t>-;</w:t>
      </w:r>
    </w:p>
    <w:p w:rsidR="00167DE4" w:rsidRDefault="0094219A">
      <w:pPr>
        <w:spacing w:line="292" w:lineRule="auto"/>
        <w:ind w:left="106" w:right="202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51"/>
        </w:tabs>
        <w:spacing w:before="114" w:line="292" w:lineRule="auto"/>
        <w:ind w:left="106" w:right="283" w:firstLine="180"/>
        <w:rPr>
          <w:sz w:val="24"/>
        </w:rPr>
      </w:pPr>
      <w:r>
        <w:rPr>
          <w:i/>
          <w:sz w:val="24"/>
        </w:rPr>
        <w:t>знать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 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 английского языка;</w:t>
      </w:r>
    </w:p>
    <w:p w:rsidR="00167DE4" w:rsidRDefault="0094219A">
      <w:pPr>
        <w:pStyle w:val="a5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порядке;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26"/>
        </w:tabs>
        <w:spacing w:before="60" w:line="292" w:lineRule="auto"/>
        <w:ind w:right="521" w:firstLine="180"/>
        <w:rPr>
          <w:sz w:val="24"/>
        </w:rPr>
      </w:pPr>
      <w:r>
        <w:rPr>
          <w:sz w:val="24"/>
        </w:rPr>
        <w:t>вопросительные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(альтернативный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Future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z w:val="24"/>
        </w:rPr>
        <w:t>);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26"/>
        </w:tabs>
        <w:spacing w:line="292" w:lineRule="auto"/>
        <w:ind w:right="749" w:firstLine="180"/>
        <w:rPr>
          <w:sz w:val="24"/>
        </w:rPr>
      </w:pPr>
      <w:r>
        <w:rPr>
          <w:sz w:val="24"/>
        </w:rPr>
        <w:t>глаголы 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видо</w:t>
      </w:r>
      <w:proofErr w:type="spellEnd"/>
      <w:r>
        <w:rPr>
          <w:sz w:val="24"/>
        </w:rPr>
        <w:t>-временных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Perfect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Tense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(утвердительных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отрицательных)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предложениях;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26"/>
        </w:tabs>
        <w:spacing w:line="292" w:lineRule="auto"/>
        <w:ind w:right="266" w:firstLine="180"/>
        <w:rPr>
          <w:sz w:val="24"/>
        </w:rPr>
      </w:pPr>
      <w:r>
        <w:rPr>
          <w:sz w:val="24"/>
        </w:rPr>
        <w:t>имена существительные во множественном числе, в том числе имена существительные, имеющие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множественного числа;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26"/>
        </w:tabs>
        <w:spacing w:line="275" w:lineRule="exact"/>
        <w:ind w:left="426" w:hanging="140"/>
        <w:rPr>
          <w:sz w:val="24"/>
        </w:rPr>
      </w:pP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причастиями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времени;</w:t>
      </w:r>
    </w:p>
    <w:p w:rsidR="00167DE4" w:rsidRDefault="0094219A">
      <w:pPr>
        <w:pStyle w:val="a7"/>
        <w:numPr>
          <w:ilvl w:val="0"/>
          <w:numId w:val="3"/>
        </w:numPr>
        <w:tabs>
          <w:tab w:val="left" w:pos="426"/>
        </w:tabs>
        <w:spacing w:before="57" w:line="292" w:lineRule="auto"/>
        <w:ind w:right="401" w:firstLine="180"/>
        <w:rPr>
          <w:sz w:val="24"/>
        </w:rPr>
      </w:pPr>
      <w:r>
        <w:rPr>
          <w:sz w:val="24"/>
        </w:rPr>
        <w:t>наречия в положительной, сравнительной и превосходной степенях, образованные по правилу, и</w:t>
      </w:r>
      <w:r>
        <w:rPr>
          <w:spacing w:val="-58"/>
          <w:sz w:val="24"/>
        </w:rPr>
        <w:t xml:space="preserve"> </w:t>
      </w:r>
      <w:r>
        <w:rPr>
          <w:sz w:val="24"/>
        </w:rPr>
        <w:t>исключения;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51"/>
        </w:tabs>
        <w:spacing w:before="119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социокультурными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</w:p>
    <w:p w:rsidR="00167DE4" w:rsidRDefault="0094219A">
      <w:pPr>
        <w:pStyle w:val="a7"/>
        <w:numPr>
          <w:ilvl w:val="0"/>
          <w:numId w:val="2"/>
        </w:numPr>
        <w:tabs>
          <w:tab w:val="left" w:pos="426"/>
        </w:tabs>
        <w:spacing w:before="60" w:line="292" w:lineRule="auto"/>
        <w:ind w:right="1248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отдельные социокультурные элементы речевого поведенческого этикета 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тематического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:rsidR="00167DE4" w:rsidRDefault="0094219A">
      <w:pPr>
        <w:pStyle w:val="a7"/>
        <w:numPr>
          <w:ilvl w:val="0"/>
          <w:numId w:val="2"/>
        </w:numPr>
        <w:tabs>
          <w:tab w:val="left" w:pos="426"/>
        </w:tabs>
        <w:spacing w:line="292" w:lineRule="auto"/>
        <w:ind w:right="213" w:firstLine="180"/>
        <w:rPr>
          <w:sz w:val="24"/>
        </w:rPr>
      </w:pPr>
      <w:r>
        <w:rPr>
          <w:i/>
          <w:sz w:val="24"/>
        </w:rPr>
        <w:t xml:space="preserve">знать/понимать и использовать </w:t>
      </w:r>
      <w:r>
        <w:rPr>
          <w:sz w:val="24"/>
        </w:rPr>
        <w:t>в устной и письменной речи наиболее употребительную лексику,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обозначающую фоновую лексику и реалии страны/стран изучаемого языка в рамках 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167DE4" w:rsidRDefault="0094219A">
      <w:pPr>
        <w:pStyle w:val="a7"/>
        <w:numPr>
          <w:ilvl w:val="0"/>
          <w:numId w:val="2"/>
        </w:numPr>
        <w:tabs>
          <w:tab w:val="left" w:pos="426"/>
        </w:tabs>
        <w:spacing w:line="292" w:lineRule="auto"/>
        <w:ind w:right="1231" w:firstLine="180"/>
        <w:rPr>
          <w:sz w:val="24"/>
        </w:rPr>
      </w:pPr>
      <w:r>
        <w:rPr>
          <w:i/>
          <w:sz w:val="24"/>
        </w:rPr>
        <w:t>правильно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(свои,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друзей)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(в</w:t>
      </w:r>
      <w:r>
        <w:rPr>
          <w:spacing w:val="-1"/>
          <w:sz w:val="24"/>
        </w:rPr>
        <w:t xml:space="preserve"> </w:t>
      </w:r>
      <w:r>
        <w:rPr>
          <w:sz w:val="24"/>
        </w:rPr>
        <w:t>анкете, формуляре);</w:t>
      </w:r>
    </w:p>
    <w:p w:rsidR="00167DE4" w:rsidRDefault="0094219A">
      <w:pPr>
        <w:pStyle w:val="a7"/>
        <w:numPr>
          <w:ilvl w:val="0"/>
          <w:numId w:val="2"/>
        </w:numPr>
        <w:tabs>
          <w:tab w:val="left" w:pos="426"/>
        </w:tabs>
        <w:spacing w:line="292" w:lineRule="auto"/>
        <w:ind w:right="1065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>о социокультурном 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167DE4" w:rsidRDefault="0094219A">
      <w:pPr>
        <w:spacing w:line="275" w:lineRule="exact"/>
        <w:ind w:left="286"/>
        <w:rPr>
          <w:sz w:val="24"/>
        </w:rPr>
      </w:pPr>
      <w:r>
        <w:rPr>
          <w:sz w:val="24"/>
        </w:rPr>
        <w:t xml:space="preserve">- </w:t>
      </w:r>
      <w:r>
        <w:rPr>
          <w:i/>
          <w:sz w:val="24"/>
        </w:rPr>
        <w:t>кратко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страны/стран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51"/>
        </w:tabs>
        <w:spacing w:before="176"/>
        <w:ind w:left="550" w:hanging="265"/>
        <w:rPr>
          <w:sz w:val="24"/>
        </w:rPr>
      </w:pPr>
      <w:r>
        <w:rPr>
          <w:i/>
          <w:sz w:val="24"/>
        </w:rPr>
        <w:t>владеть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компенсаторными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аудировании</w:t>
      </w:r>
      <w:proofErr w:type="spell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языковую</w:t>
      </w:r>
      <w:proofErr w:type="gramEnd"/>
    </w:p>
    <w:p w:rsidR="00167DE4" w:rsidRDefault="00167DE4">
      <w:pPr>
        <w:rPr>
          <w:sz w:val="24"/>
        </w:rPr>
        <w:sectPr w:rsidR="00167DE4">
          <w:pgSz w:w="11900" w:h="16840"/>
          <w:pgMar w:top="500" w:right="56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62" w:line="292" w:lineRule="auto"/>
        <w:ind w:right="185" w:firstLine="0"/>
        <w:jc w:val="both"/>
      </w:pPr>
      <w:r>
        <w:lastRenderedPageBreak/>
        <w:t>догадку, в том числе контекстуальную; игнорировать информацию, не являющуюся необходимой для</w:t>
      </w:r>
      <w:r>
        <w:rPr>
          <w:spacing w:val="-58"/>
        </w:rPr>
        <w:t xml:space="preserve"> </w:t>
      </w:r>
      <w:r>
        <w:t>понимания основного содержания прочитанного/ прослушанного текста или для нахождения в тексте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47"/>
        </w:tabs>
        <w:spacing w:before="118" w:line="292" w:lineRule="auto"/>
        <w:ind w:left="106" w:right="191" w:firstLine="18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ИКТ,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167DE4" w:rsidRDefault="0094219A">
      <w:pPr>
        <w:pStyle w:val="a7"/>
        <w:numPr>
          <w:ilvl w:val="0"/>
          <w:numId w:val="4"/>
        </w:numPr>
        <w:tabs>
          <w:tab w:val="left" w:pos="547"/>
        </w:tabs>
        <w:spacing w:before="119" w:line="292" w:lineRule="auto"/>
        <w:ind w:left="106" w:right="781" w:firstLine="180"/>
        <w:rPr>
          <w:sz w:val="24"/>
        </w:rPr>
      </w:pPr>
      <w:r>
        <w:rPr>
          <w:sz w:val="24"/>
        </w:rPr>
        <w:t>использовать иноязычные словари и справочники, в том числе информационно-справочные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форме.</w:t>
      </w:r>
    </w:p>
    <w:p w:rsidR="00167DE4" w:rsidRDefault="00167DE4">
      <w:pPr>
        <w:spacing w:line="292" w:lineRule="auto"/>
        <w:rPr>
          <w:sz w:val="24"/>
        </w:rPr>
        <w:sectPr w:rsidR="00167DE4">
          <w:pgSz w:w="11900" w:h="16840"/>
          <w:pgMar w:top="500" w:right="560" w:bottom="280" w:left="560" w:header="720" w:footer="720" w:gutter="0"/>
          <w:cols w:space="720"/>
        </w:sectPr>
      </w:pPr>
    </w:p>
    <w:p w:rsidR="00167DE4" w:rsidRDefault="0094219A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26949F" id="Rectangle 9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mmdQ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AoPXmmdQIAAPkEAAAOAAAA&#10;AAAAAAAAAAAAAC4CAABkcnMvZTJvRG9jLnhtbFBLAQItABQABgAIAAAAIQBP7Gud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167DE4" w:rsidRDefault="00167DE4">
      <w:pPr>
        <w:pStyle w:val="a5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333"/>
        </w:trPr>
        <w:tc>
          <w:tcPr>
            <w:tcW w:w="468" w:type="dxa"/>
            <w:vMerge w:val="restart"/>
          </w:tcPr>
          <w:p w:rsidR="00167DE4" w:rsidRDefault="0094219A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5871" w:type="dxa"/>
            <w:vMerge w:val="restart"/>
          </w:tcPr>
          <w:p w:rsidR="00167DE4" w:rsidRDefault="0094219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67DE4" w:rsidRDefault="0094219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167DE4" w:rsidRDefault="0094219A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293" w:type="dxa"/>
            <w:vMerge w:val="restart"/>
          </w:tcPr>
          <w:p w:rsidR="00167DE4" w:rsidRDefault="0094219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61" w:type="dxa"/>
            <w:vMerge w:val="restart"/>
          </w:tcPr>
          <w:p w:rsidR="00167DE4" w:rsidRDefault="0094219A">
            <w:pPr>
              <w:pStyle w:val="TableParagraph"/>
              <w:spacing w:before="74" w:line="266" w:lineRule="auto"/>
              <w:ind w:left="79" w:right="48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669" w:type="dxa"/>
            <w:vMerge w:val="restart"/>
          </w:tcPr>
          <w:p w:rsidR="00167DE4" w:rsidRDefault="0094219A">
            <w:pPr>
              <w:pStyle w:val="TableParagraph"/>
              <w:spacing w:before="74" w:line="266" w:lineRule="auto"/>
              <w:ind w:left="79" w:right="33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67DE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  <w:tc>
          <w:tcPr>
            <w:tcW w:w="5871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67DE4" w:rsidRDefault="0094219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67DE4" w:rsidRDefault="0094219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67DE4" w:rsidRDefault="0094219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  <w:tc>
          <w:tcPr>
            <w:tcW w:w="2293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</w:tcPr>
          <w:p w:rsidR="00167DE4" w:rsidRDefault="00167DE4">
            <w:pPr>
              <w:rPr>
                <w:sz w:val="2"/>
                <w:szCs w:val="2"/>
              </w:rPr>
            </w:pPr>
          </w:p>
        </w:tc>
      </w:tr>
      <w:tr w:rsidR="00167DE4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84" w:line="154" w:lineRule="exact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Каникулы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различное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время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года.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yaklass.ru;</w:t>
            </w: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Монологическая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Фонетическая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фактах;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событиях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(описание/характеристика;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Передавать;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прочитанного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иллюстрации;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фотографии.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работы.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индивидуально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проектной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урока.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связное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одноклассника;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построенное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знакомом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материале</w:t>
            </w:r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2"/>
              </w:rPr>
            </w:pPr>
          </w:p>
        </w:tc>
      </w:tr>
      <w:tr w:rsidR="00167DE4">
        <w:trPr>
          <w:trHeight w:val="256"/>
        </w:trPr>
        <w:tc>
          <w:tcPr>
            <w:tcW w:w="46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167DE4" w:rsidRDefault="0094219A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  <w:bottom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9099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6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содержание </w:t>
            </w:r>
            <w:proofErr w:type="gramStart"/>
            <w:r>
              <w:rPr>
                <w:spacing w:val="-1"/>
                <w:w w:val="105"/>
                <w:sz w:val="15"/>
              </w:rPr>
              <w:t>несложных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незнакомые слова. Определять;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6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 информацию;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несложных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56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отдельные;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5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языковую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0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восприятии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13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 тексте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лексические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(слова;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речевые клише);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 слова;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 словообразовательные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(суффиксы;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префиксы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4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Воспроизводить основные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коммуникативные типы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334"/>
              <w:rPr>
                <w:sz w:val="15"/>
              </w:rPr>
            </w:pPr>
            <w:r>
              <w:rPr>
                <w:w w:val="105"/>
                <w:sz w:val="15"/>
              </w:rPr>
              <w:t>Соблюдать порядок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 в письменном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 и дифференцировать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4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определённым признакам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прилагательные;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2254"/>
        </w:trPr>
        <w:tc>
          <w:tcPr>
            <w:tcW w:w="468" w:type="dxa"/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5871" w:type="dxa"/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год)</w:t>
            </w:r>
          </w:p>
        </w:tc>
        <w:tc>
          <w:tcPr>
            <w:tcW w:w="528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2293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3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6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yaklass.ru, </w:t>
            </w: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learningapps</w:t>
            </w:r>
            <w:proofErr w:type="spellEnd"/>
          </w:p>
        </w:tc>
      </w:tr>
      <w:tr w:rsidR="00167DE4">
        <w:trPr>
          <w:trHeight w:val="3599"/>
        </w:trPr>
        <w:tc>
          <w:tcPr>
            <w:tcW w:w="468" w:type="dxa"/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871" w:type="dxa"/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03.11.2022</w:t>
            </w:r>
          </w:p>
        </w:tc>
        <w:tc>
          <w:tcPr>
            <w:tcW w:w="2293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13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префиксы</w:t>
            </w:r>
            <w:proofErr w:type="gramStart"/>
            <w:r>
              <w:rPr>
                <w:spacing w:val="-1"/>
                <w:w w:val="105"/>
                <w:sz w:val="15"/>
              </w:rPr>
              <w:t>)О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писывать </w:t>
            </w:r>
            <w:r>
              <w:rPr>
                <w:w w:val="105"/>
                <w:sz w:val="15"/>
              </w:rPr>
              <w:t>объект;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человека/литературного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598"/>
              <w:rPr>
                <w:sz w:val="15"/>
              </w:rPr>
            </w:pPr>
            <w:r>
              <w:rPr>
                <w:w w:val="105"/>
                <w:sz w:val="15"/>
              </w:rPr>
              <w:t>определённой схеме.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Передавать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03"/>
              <w:rPr>
                <w:sz w:val="15"/>
              </w:rPr>
            </w:pP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561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6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9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quizizz.co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Skysmart</w:t>
            </w:r>
            <w:proofErr w:type="spellEnd"/>
          </w:p>
        </w:tc>
      </w:tr>
      <w:tr w:rsidR="00167DE4">
        <w:trPr>
          <w:trHeight w:val="4861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85" w:lineRule="auto"/>
              <w:ind w:left="76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жизнь,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форма,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изучаемые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предметы.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Переписка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сверстниками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3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на слух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424"/>
              <w:rPr>
                <w:sz w:val="15"/>
              </w:rPr>
            </w:pPr>
            <w:r>
              <w:rPr>
                <w:w w:val="105"/>
                <w:sz w:val="15"/>
              </w:rPr>
              <w:t>несложных аутентичных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текстов. Определять </w:t>
            </w:r>
            <w:r>
              <w:rPr>
                <w:w w:val="105"/>
                <w:sz w:val="15"/>
              </w:rPr>
              <w:t>тему;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6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5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 информацию;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несложных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6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отдельные;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  <w:p w:rsidR="00167DE4" w:rsidRDefault="0094219A">
            <w:pPr>
              <w:pStyle w:val="TableParagraph"/>
              <w:spacing w:before="1" w:line="16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4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yaklass.ru, </w:t>
            </w: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learningapps</w:t>
            </w:r>
            <w:proofErr w:type="spellEnd"/>
          </w:p>
        </w:tc>
      </w:tr>
    </w:tbl>
    <w:p w:rsidR="00167DE4" w:rsidRDefault="00167DE4">
      <w:pPr>
        <w:spacing w:line="266" w:lineRule="auto"/>
        <w:rPr>
          <w:sz w:val="15"/>
        </w:rPr>
        <w:sectPr w:rsidR="00167D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16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30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восприятии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26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адаптированных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слова.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прочитанного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Устанавливать логическую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</w:t>
            </w:r>
            <w:r>
              <w:rPr>
                <w:w w:val="105"/>
                <w:sz w:val="15"/>
              </w:rPr>
              <w:t>основных;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фактов. Соотносить текст/части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иллюстрациями.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 себя и находить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несложных адаптированных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содержащих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запрашиваемую </w:t>
            </w:r>
            <w:r>
              <w:rPr>
                <w:w w:val="105"/>
                <w:sz w:val="15"/>
              </w:rPr>
              <w:t>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формальных элементов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(подзаголовки;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иллюстрации;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 Догадываться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46"/>
              <w:rPr>
                <w:sz w:val="15"/>
              </w:rPr>
            </w:pPr>
            <w:r>
              <w:rPr>
                <w:w w:val="105"/>
                <w:sz w:val="15"/>
              </w:rPr>
              <w:t>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понимать 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9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текстах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(таблице).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497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 (текст;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proofErr w:type="gramEnd"/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таблица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line="190" w:lineRule="atLeast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 тексте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 лексические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единицы; интернациональные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622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16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синонимы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  <w:tr w:rsidR="00167DE4" w:rsidRPr="00662975">
        <w:trPr>
          <w:trHeight w:val="10120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8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Здоровый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образ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жизни: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режим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отдыха.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Здоровое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3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 себя и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адаптированных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слова.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прочитанного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Устанавливать логическую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</w:t>
            </w:r>
            <w:r>
              <w:rPr>
                <w:w w:val="105"/>
                <w:sz w:val="15"/>
              </w:rPr>
              <w:t>основных;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фактов. Соотносить текст/части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иллюстрациями.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про себя и находить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 адаптированных;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 текстах;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запрашиваемую </w:t>
            </w:r>
            <w:r>
              <w:rPr>
                <w:w w:val="105"/>
                <w:sz w:val="15"/>
              </w:rPr>
              <w:t>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формальных элементов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(подзаголовки;</w:t>
            </w:r>
          </w:p>
          <w:p w:rsidR="00167DE4" w:rsidRDefault="0094219A">
            <w:pPr>
              <w:pStyle w:val="TableParagraph"/>
              <w:spacing w:before="6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иллюстрации;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 Догадываться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46"/>
              <w:rPr>
                <w:sz w:val="15"/>
              </w:rPr>
            </w:pPr>
            <w:r>
              <w:rPr>
                <w:w w:val="105"/>
                <w:sz w:val="15"/>
              </w:rPr>
              <w:t>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20"/>
              <w:rPr>
                <w:sz w:val="15"/>
              </w:rPr>
            </w:pPr>
            <w:r>
              <w:rPr>
                <w:w w:val="105"/>
                <w:sz w:val="15"/>
              </w:rPr>
              <w:t>по контексту. Понимать;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интернациональные </w:t>
            </w:r>
            <w:r>
              <w:rPr>
                <w:w w:val="105"/>
                <w:sz w:val="15"/>
              </w:rPr>
              <w:t>слова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контексте. Игнорировать;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5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мешающие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текста. Пользоваться </w:t>
            </w:r>
            <w:r>
              <w:rPr>
                <w:w w:val="105"/>
                <w:sz w:val="15"/>
              </w:rPr>
              <w:t>сносками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лингвострановедческим;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справочником.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Pr="0094219A" w:rsidRDefault="0094219A">
            <w:pPr>
              <w:pStyle w:val="TableParagraph"/>
              <w:spacing w:before="74" w:line="266" w:lineRule="auto"/>
              <w:ind w:left="79" w:right="939"/>
              <w:jc w:val="both"/>
              <w:rPr>
                <w:sz w:val="15"/>
                <w:lang w:val="en-US"/>
              </w:rPr>
            </w:pPr>
            <w:r w:rsidRPr="0094219A">
              <w:rPr>
                <w:spacing w:val="-1"/>
                <w:w w:val="105"/>
                <w:sz w:val="15"/>
                <w:lang w:val="en-US"/>
              </w:rPr>
              <w:t>yaklass.ru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4219A">
              <w:rPr>
                <w:spacing w:val="-1"/>
                <w:w w:val="105"/>
                <w:sz w:val="15"/>
                <w:lang w:val="en-US"/>
              </w:rPr>
              <w:t>Skysmart</w:t>
            </w:r>
            <w:proofErr w:type="spellEnd"/>
            <w:r w:rsidRPr="0094219A">
              <w:rPr>
                <w:spacing w:val="-1"/>
                <w:w w:val="105"/>
                <w:sz w:val="15"/>
                <w:lang w:val="en-US"/>
              </w:rPr>
              <w:t>;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4219A">
              <w:rPr>
                <w:w w:val="105"/>
                <w:sz w:val="15"/>
                <w:lang w:val="en-US"/>
              </w:rPr>
              <w:t>resh.edu.r</w:t>
            </w:r>
            <w:proofErr w:type="spellEnd"/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19A">
              <w:rPr>
                <w:w w:val="105"/>
                <w:sz w:val="15"/>
                <w:lang w:val="en-US"/>
              </w:rPr>
              <w:t>u</w:t>
            </w:r>
          </w:p>
        </w:tc>
      </w:tr>
    </w:tbl>
    <w:p w:rsidR="00167DE4" w:rsidRPr="0094219A" w:rsidRDefault="00167DE4">
      <w:pPr>
        <w:spacing w:line="266" w:lineRule="auto"/>
        <w:jc w:val="both"/>
        <w:rPr>
          <w:sz w:val="15"/>
          <w:lang w:val="en-US"/>
        </w:rPr>
        <w:sectPr w:rsidR="00167DE4" w:rsidRPr="0094219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значение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 словаре учебника.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 себя и понимать;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запрашиваемую 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представленную в </w:t>
            </w: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(таблице)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аботать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информацией;</w:t>
            </w:r>
          </w:p>
          <w:p w:rsidR="00167DE4" w:rsidRDefault="0094219A">
            <w:pPr>
              <w:pStyle w:val="TableParagraph"/>
              <w:spacing w:before="5" w:line="266" w:lineRule="auto"/>
              <w:ind w:left="79" w:right="53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представленной 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разных форматах </w:t>
            </w:r>
            <w:r>
              <w:rPr>
                <w:w w:val="105"/>
                <w:sz w:val="15"/>
              </w:rPr>
              <w:t>(текст;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proofErr w:type="gramEnd"/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таблица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0" w:line="266" w:lineRule="auto"/>
              <w:ind w:left="79" w:right="613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 тексте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лексические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(слова;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словосочетания;</w:t>
            </w:r>
          </w:p>
          <w:p w:rsidR="00167DE4" w:rsidRDefault="0094219A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речевые клише);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 слова;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 словообразовательные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(суффиксы;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префиксы)</w:t>
            </w:r>
            <w:proofErr w:type="gramStart"/>
            <w:r>
              <w:rPr>
                <w:spacing w:val="-1"/>
                <w:w w:val="105"/>
                <w:sz w:val="15"/>
              </w:rPr>
              <w:t>.Г</w:t>
            </w:r>
            <w:proofErr w:type="gramEnd"/>
            <w:r>
              <w:rPr>
                <w:spacing w:val="-1"/>
                <w:w w:val="105"/>
                <w:sz w:val="15"/>
              </w:rPr>
              <w:t>руппировать 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их тематической;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принадлежности .Опираться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 догадку в процессе;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чтения и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416"/>
              <w:rPr>
                <w:sz w:val="15"/>
              </w:rPr>
            </w:pPr>
            <w:r>
              <w:rPr>
                <w:w w:val="105"/>
                <w:sz w:val="15"/>
              </w:rPr>
              <w:t>образованные путем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аффиксации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Воспроизводить основные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коммуникативные типы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187"/>
              <w:rPr>
                <w:sz w:val="15"/>
              </w:rPr>
            </w:pPr>
            <w:r>
              <w:rPr>
                <w:w w:val="105"/>
                <w:sz w:val="15"/>
              </w:rPr>
              <w:t>Соблюдать порядок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предложении. Использовать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простым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глагольным;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293"/>
              <w:rPr>
                <w:sz w:val="15"/>
              </w:rPr>
            </w:pPr>
            <w:r>
              <w:rPr>
                <w:w w:val="105"/>
                <w:sz w:val="15"/>
              </w:rPr>
              <w:t>составным именным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составным глагольным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сказуемыми. Распознавать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25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 устной и письменной </w:t>
            </w:r>
            <w:proofErr w:type="gramStart"/>
            <w:r>
              <w:rPr>
                <w:w w:val="105"/>
                <w:sz w:val="15"/>
              </w:rPr>
              <w:t>речи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морфологические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 синтаксические конструкции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английского языка в рамках;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тематического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речи в соответствии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решаемой;</w:t>
            </w:r>
          </w:p>
          <w:p w:rsidR="00167DE4" w:rsidRDefault="0094219A">
            <w:pPr>
              <w:pStyle w:val="TableParagraph"/>
              <w:spacing w:before="3" w:line="168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задачей.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523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</w:t>
            </w:r>
            <w:r>
              <w:rPr>
                <w:w w:val="105"/>
                <w:sz w:val="15"/>
              </w:rPr>
              <w:t>в письменном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 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дифференцировать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определённым признакам;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глаголы);</w:t>
            </w:r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  <w:tr w:rsidR="00167DE4" w:rsidRPr="00662975">
        <w:trPr>
          <w:trHeight w:val="9219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8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Досуг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увлечения/хобби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современного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подростка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(чтение,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кино,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спорт)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3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Социокультурные знания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2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фотографии. Понимать </w:t>
            </w:r>
            <w:r>
              <w:rPr>
                <w:w w:val="105"/>
                <w:sz w:val="15"/>
              </w:rPr>
              <w:t>речь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по ведению урока.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433"/>
              <w:rPr>
                <w:sz w:val="15"/>
              </w:rPr>
            </w:pPr>
            <w:r>
              <w:rPr>
                <w:w w:val="105"/>
                <w:sz w:val="15"/>
              </w:rPr>
              <w:t>и понимать связное;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 учителя;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26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материале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. Воспринимать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и понимать основное;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 текстов;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содержащие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2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отдельные незнакомые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прослушанного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текста.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запрашиваемую;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4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представленную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3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аутентичных </w:t>
            </w: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незнакомые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5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мешающие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текста.;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7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Pr="0094219A" w:rsidRDefault="0094219A">
            <w:pPr>
              <w:pStyle w:val="TableParagraph"/>
              <w:spacing w:before="74" w:line="266" w:lineRule="auto"/>
              <w:ind w:left="79" w:right="939"/>
              <w:jc w:val="both"/>
              <w:rPr>
                <w:sz w:val="15"/>
                <w:lang w:val="en-US"/>
              </w:rPr>
            </w:pPr>
            <w:r w:rsidRPr="0094219A">
              <w:rPr>
                <w:spacing w:val="-1"/>
                <w:w w:val="105"/>
                <w:sz w:val="15"/>
                <w:lang w:val="en-US"/>
              </w:rPr>
              <w:t>yaklass.ru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4219A">
              <w:rPr>
                <w:spacing w:val="-1"/>
                <w:w w:val="105"/>
                <w:sz w:val="15"/>
                <w:lang w:val="en-US"/>
              </w:rPr>
              <w:t>Skysmart</w:t>
            </w:r>
            <w:proofErr w:type="spellEnd"/>
            <w:r w:rsidRPr="0094219A">
              <w:rPr>
                <w:spacing w:val="-1"/>
                <w:w w:val="105"/>
                <w:sz w:val="15"/>
                <w:lang w:val="en-US"/>
              </w:rPr>
              <w:t>;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4219A">
              <w:rPr>
                <w:w w:val="105"/>
                <w:sz w:val="15"/>
                <w:lang w:val="en-US"/>
              </w:rPr>
              <w:t>resh.edu.r</w:t>
            </w:r>
            <w:proofErr w:type="spellEnd"/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19A">
              <w:rPr>
                <w:w w:val="105"/>
                <w:sz w:val="15"/>
                <w:lang w:val="en-US"/>
              </w:rPr>
              <w:t>u</w:t>
            </w:r>
          </w:p>
        </w:tc>
      </w:tr>
    </w:tbl>
    <w:p w:rsidR="00167DE4" w:rsidRPr="0094219A" w:rsidRDefault="00167DE4">
      <w:pPr>
        <w:spacing w:line="266" w:lineRule="auto"/>
        <w:jc w:val="both"/>
        <w:rPr>
          <w:sz w:val="15"/>
          <w:lang w:val="en-US"/>
        </w:rPr>
        <w:sectPr w:rsidR="00167DE4" w:rsidRPr="0094219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4020"/>
        </w:trPr>
        <w:tc>
          <w:tcPr>
            <w:tcW w:w="468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613"/>
              <w:rPr>
                <w:sz w:val="15"/>
              </w:rPr>
            </w:pP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лексические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(слова;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речевые клише);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 слова;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 словообразовательные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(суффиксы;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префиксы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Группировать слова по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Опираться на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образованные;</w:t>
            </w:r>
          </w:p>
          <w:p w:rsidR="00167DE4" w:rsidRDefault="0094219A">
            <w:pPr>
              <w:pStyle w:val="TableParagraph"/>
              <w:spacing w:before="20" w:line="155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аффиксации</w:t>
            </w:r>
            <w:proofErr w:type="gramStart"/>
            <w:r>
              <w:rPr>
                <w:spacing w:val="-1"/>
                <w:w w:val="105"/>
                <w:sz w:val="15"/>
              </w:rPr>
              <w:t>).;</w:t>
            </w:r>
            <w:proofErr w:type="gramEnd"/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8786"/>
        </w:trPr>
        <w:tc>
          <w:tcPr>
            <w:tcW w:w="468" w:type="dxa"/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5871" w:type="dxa"/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Покупки: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одежда,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обувь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продукты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питания</w:t>
            </w:r>
          </w:p>
        </w:tc>
        <w:tc>
          <w:tcPr>
            <w:tcW w:w="528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2293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38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Социокультурные знания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331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социокультурные элементы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речевого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поведенческого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стране/странах изучаемого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отобранных </w:t>
            </w:r>
            <w:proofErr w:type="gramStart"/>
            <w:r>
              <w:rPr>
                <w:spacing w:val="-1"/>
                <w:w w:val="105"/>
                <w:sz w:val="15"/>
              </w:rPr>
              <w:t>ситуациях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семье»;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  <w:p w:rsidR="00167DE4" w:rsidRDefault="0094219A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«На;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54"/>
              <w:rPr>
                <w:sz w:val="15"/>
              </w:rPr>
            </w:pPr>
            <w:r>
              <w:rPr>
                <w:w w:val="105"/>
                <w:sz w:val="15"/>
              </w:rPr>
              <w:t>улице»). Понимать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 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 употребительную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тематическую фоновую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реалии в рамках отобранного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тематического содержания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Владеть базовыми знаниями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социокультурном портрете;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 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языка. Кратко;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Россию;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некоторые культурные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родной;</w:t>
            </w:r>
          </w:p>
          <w:p w:rsidR="00167DE4" w:rsidRDefault="0094219A">
            <w:pPr>
              <w:pStyle w:val="TableParagraph"/>
              <w:spacing w:before="6" w:line="266" w:lineRule="auto"/>
              <w:ind w:left="79" w:right="279"/>
              <w:rPr>
                <w:sz w:val="15"/>
              </w:rPr>
            </w:pPr>
            <w:r>
              <w:rPr>
                <w:w w:val="105"/>
                <w:sz w:val="15"/>
              </w:rPr>
              <w:t>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изучаемого языка.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2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 и страны/стран;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406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информацию;</w:t>
            </w:r>
          </w:p>
        </w:tc>
        <w:tc>
          <w:tcPr>
            <w:tcW w:w="1561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6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</w:tcPr>
          <w:p w:rsidR="00167DE4" w:rsidRDefault="0094219A">
            <w:pPr>
              <w:pStyle w:val="TableParagraph"/>
              <w:spacing w:before="64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yaklass.ru, </w:t>
            </w: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learningapps</w:t>
            </w:r>
            <w:proofErr w:type="spellEnd"/>
          </w:p>
        </w:tc>
      </w:tr>
      <w:tr w:rsidR="00167DE4">
        <w:trPr>
          <w:trHeight w:val="1943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85" w:lineRule="auto"/>
              <w:ind w:left="76"/>
              <w:rPr>
                <w:sz w:val="14"/>
              </w:rPr>
            </w:pPr>
            <w:r>
              <w:rPr>
                <w:sz w:val="14"/>
              </w:rPr>
              <w:t>Родная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страна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страна/страны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изучаемого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языка.</w:t>
            </w:r>
            <w:r>
              <w:rPr>
                <w:spacing w:val="13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Их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географическое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положение,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столицы,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достопримечательности, культурные особенности (национальные праздники, </w:t>
            </w:r>
            <w:r>
              <w:rPr>
                <w:w w:val="105"/>
                <w:sz w:val="14"/>
              </w:rPr>
              <w:t>традиции,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обычаи)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сторона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6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64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yaklass.ru, </w:t>
            </w: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learningapps</w:t>
            </w:r>
            <w:proofErr w:type="spellEnd"/>
          </w:p>
        </w:tc>
      </w:tr>
    </w:tbl>
    <w:p w:rsidR="00167DE4" w:rsidRDefault="00167DE4">
      <w:pPr>
        <w:spacing w:line="266" w:lineRule="auto"/>
        <w:rPr>
          <w:sz w:val="15"/>
        </w:rPr>
        <w:sectPr w:rsidR="00167D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562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несложных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незнакомые слова. 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прослушанного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Воспринимать на слух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14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представленную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несложных аутентичных;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1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отдельные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8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</w:p>
          <w:p w:rsidR="00167DE4" w:rsidRDefault="0094219A">
            <w:pPr>
              <w:pStyle w:val="TableParagraph"/>
              <w:spacing w:before="1" w:line="266" w:lineRule="auto"/>
              <w:ind w:left="79" w:right="30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восприятии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незнакомые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67DE4" w:rsidRDefault="0094219A">
            <w:pPr>
              <w:pStyle w:val="TableParagraph"/>
              <w:spacing w:before="20" w:line="266" w:lineRule="auto"/>
              <w:ind w:left="79" w:right="326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адаптированных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слова.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прочитанного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Устанавливать логическую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</w:t>
            </w:r>
            <w:r>
              <w:rPr>
                <w:w w:val="105"/>
                <w:sz w:val="15"/>
              </w:rPr>
              <w:t>основных;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фактов. Соотносить текст/части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иллюстрациями.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 себя и находить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несложных адаптированных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содержащих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запрашиваемую 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 в явном виде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Догадываться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языком;</w:t>
            </w:r>
          </w:p>
          <w:p w:rsidR="00167DE4" w:rsidRDefault="0094219A">
            <w:pPr>
              <w:pStyle w:val="TableParagraph"/>
              <w:spacing w:before="5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 словообразовательным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20"/>
              <w:rPr>
                <w:sz w:val="15"/>
              </w:rPr>
            </w:pPr>
            <w:r>
              <w:rPr>
                <w:w w:val="105"/>
                <w:sz w:val="15"/>
              </w:rPr>
              <w:t>контексту.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интернациональные </w:t>
            </w:r>
            <w:r>
              <w:rPr>
                <w:w w:val="105"/>
                <w:sz w:val="15"/>
              </w:rPr>
              <w:t>слова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49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Находить значение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</w:p>
          <w:p w:rsidR="00167DE4" w:rsidRDefault="0094219A">
            <w:pPr>
              <w:pStyle w:val="TableParagraph"/>
              <w:spacing w:before="2" w:line="168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9051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10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запрашиваемую;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87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представленную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в </w:t>
            </w: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(таблице).;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50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 с информацией;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представленной </w:t>
            </w:r>
            <w:r>
              <w:rPr>
                <w:w w:val="105"/>
                <w:sz w:val="15"/>
              </w:rPr>
              <w:t>в разных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517"/>
              <w:rPr>
                <w:sz w:val="15"/>
              </w:rPr>
            </w:pPr>
            <w:r>
              <w:rPr>
                <w:w w:val="105"/>
                <w:sz w:val="15"/>
              </w:rPr>
              <w:t>(текст;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таблица</w:t>
            </w:r>
            <w:proofErr w:type="gramStart"/>
            <w:r>
              <w:rPr>
                <w:spacing w:val="-1"/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331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социокультурные элементы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речевого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поведенческого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стране/странах изучаемого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отобранных </w:t>
            </w:r>
            <w:proofErr w:type="gramStart"/>
            <w:r>
              <w:rPr>
                <w:spacing w:val="-1"/>
                <w:w w:val="105"/>
                <w:sz w:val="15"/>
              </w:rPr>
              <w:t>ситуациях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семье»;</w:t>
            </w:r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  <w:p w:rsidR="00167DE4" w:rsidRDefault="0094219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«На;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54"/>
              <w:rPr>
                <w:sz w:val="15"/>
              </w:rPr>
            </w:pPr>
            <w:r>
              <w:rPr>
                <w:w w:val="105"/>
                <w:sz w:val="15"/>
              </w:rPr>
              <w:t>улице»). Понимать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 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 употребительную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тематическую фоновую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76"/>
              <w:rPr>
                <w:sz w:val="15"/>
              </w:rPr>
            </w:pPr>
            <w:r>
              <w:rPr>
                <w:w w:val="105"/>
                <w:sz w:val="15"/>
              </w:rPr>
              <w:t>реалии в рамках отобранного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тематического содержания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Владеть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базовыми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социокультурном портрете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206"/>
              <w:rPr>
                <w:sz w:val="15"/>
              </w:rPr>
            </w:pPr>
            <w:r>
              <w:rPr>
                <w:w w:val="105"/>
                <w:sz w:val="15"/>
              </w:rPr>
              <w:t>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свой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адрес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анкете;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в формуляре). Кратко;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Россию;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некоторые культурные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279"/>
              <w:rPr>
                <w:sz w:val="15"/>
              </w:rPr>
            </w:pPr>
            <w:r>
              <w:rPr>
                <w:w w:val="105"/>
                <w:sz w:val="15"/>
              </w:rPr>
              <w:t>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изучаемого языка.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2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изучаемого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языка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  <w:tr w:rsidR="00167DE4">
        <w:trPr>
          <w:trHeight w:val="1691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8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город/село.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Транспорт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2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Фонетическая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4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669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yaklass.ru, </w:t>
            </w:r>
            <w:proofErr w:type="spellStart"/>
            <w:r>
              <w:rPr>
                <w:spacing w:val="-1"/>
                <w:w w:val="105"/>
                <w:sz w:val="15"/>
              </w:rPr>
              <w:t>skysmart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learningapps</w:t>
            </w:r>
            <w:proofErr w:type="spellEnd"/>
          </w:p>
        </w:tc>
      </w:tr>
    </w:tbl>
    <w:p w:rsidR="00167DE4" w:rsidRDefault="00167DE4">
      <w:pPr>
        <w:spacing w:line="266" w:lineRule="auto"/>
        <w:rPr>
          <w:sz w:val="15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Грамматическая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Социокультурные знания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5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304"/>
              <w:rPr>
                <w:sz w:val="15"/>
              </w:rPr>
            </w:pPr>
            <w:r>
              <w:rPr>
                <w:w w:val="105"/>
                <w:sz w:val="15"/>
              </w:rPr>
              <w:t>используя основные типы;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 (описание/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вопросы и/или иллюстрации;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67DE4" w:rsidRDefault="0094219A">
            <w:pPr>
              <w:pStyle w:val="TableParagraph"/>
              <w:spacing w:before="1" w:line="266" w:lineRule="auto"/>
              <w:ind w:left="79" w:right="77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определённой </w:t>
            </w:r>
            <w:r>
              <w:rPr>
                <w:w w:val="105"/>
                <w:sz w:val="15"/>
              </w:rPr>
              <w:t>схеме.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03"/>
              <w:rPr>
                <w:sz w:val="15"/>
              </w:rPr>
            </w:pPr>
            <w:r>
              <w:rPr>
                <w:w w:val="105"/>
                <w:sz w:val="15"/>
              </w:rPr>
              <w:t>содержание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548"/>
              <w:rPr>
                <w:sz w:val="15"/>
              </w:rPr>
            </w:pPr>
            <w:r>
              <w:rPr>
                <w:w w:val="105"/>
                <w:sz w:val="15"/>
              </w:rPr>
              <w:t>ключевые слова и/или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 Кратко;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излагать результаты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выполненной проектной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154"/>
              <w:rPr>
                <w:sz w:val="15"/>
              </w:rPr>
            </w:pPr>
            <w:r>
              <w:rPr>
                <w:w w:val="105"/>
                <w:sz w:val="15"/>
              </w:rPr>
              <w:t>индивидуально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 проектной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2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адаптированных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слова.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прочитанного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Устанавливать логическую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</w:t>
            </w:r>
            <w:r>
              <w:rPr>
                <w:w w:val="105"/>
                <w:sz w:val="15"/>
              </w:rPr>
              <w:t>основных;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фактов. Соотносить текст/части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иллюстрациями.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 себя и находить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несложных адаптированных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текстах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содержащих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запрашиваемую </w:t>
            </w:r>
            <w:r>
              <w:rPr>
                <w:w w:val="105"/>
                <w:sz w:val="15"/>
              </w:rPr>
              <w:t>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формальных элементов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(подзаголовки;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иллюстрации;</w:t>
            </w:r>
          </w:p>
          <w:p w:rsidR="00167DE4" w:rsidRDefault="0094219A">
            <w:pPr>
              <w:pStyle w:val="TableParagraph"/>
              <w:spacing w:line="190" w:lineRule="atLeast"/>
              <w:ind w:left="79" w:right="6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основного;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9988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 Догадываться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46"/>
              <w:rPr>
                <w:sz w:val="15"/>
              </w:rPr>
            </w:pPr>
            <w:r>
              <w:rPr>
                <w:w w:val="105"/>
                <w:sz w:val="15"/>
              </w:rPr>
              <w:t>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20"/>
              <w:rPr>
                <w:sz w:val="15"/>
              </w:rPr>
            </w:pPr>
            <w:r>
              <w:rPr>
                <w:w w:val="105"/>
                <w:sz w:val="15"/>
              </w:rPr>
              <w:t>по контексту. Понимать;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интернациональные </w:t>
            </w:r>
            <w:r>
              <w:rPr>
                <w:w w:val="105"/>
                <w:sz w:val="15"/>
              </w:rPr>
              <w:t>слова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контексте. Игнорировать;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5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мешающие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текста. Пользоваться сносками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лингвострановедческим;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справочником. 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 словаре учебника.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 себя и понимать;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запрашиваемую информацию;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представленную в </w:t>
            </w: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(таблице). Работать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информацией;</w:t>
            </w:r>
          </w:p>
          <w:p w:rsidR="00167DE4" w:rsidRDefault="0094219A">
            <w:pPr>
              <w:pStyle w:val="TableParagraph"/>
              <w:spacing w:before="7" w:line="266" w:lineRule="auto"/>
              <w:ind w:left="79" w:right="53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представленной 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разных форматах </w:t>
            </w:r>
            <w:r>
              <w:rPr>
                <w:w w:val="105"/>
                <w:sz w:val="15"/>
              </w:rPr>
              <w:t>(текст;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proofErr w:type="gramEnd"/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таблица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0" w:line="266" w:lineRule="auto"/>
              <w:ind w:left="79" w:right="613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 тексте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лексические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(слова;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речевые клише);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 слова;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 словообразовательные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(суффиксы;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префиксы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Группировать слова по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Опираться на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образованные;</w:t>
            </w:r>
          </w:p>
          <w:p w:rsidR="00167DE4" w:rsidRDefault="0094219A">
            <w:pPr>
              <w:pStyle w:val="TableParagraph"/>
              <w:spacing w:before="20" w:line="167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аффиксации);</w:t>
            </w:r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  <w:tr w:rsidR="00167DE4" w:rsidRPr="00662975">
        <w:trPr>
          <w:trHeight w:val="754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6" w:right="1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страны/стран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690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Монологическая речь;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4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Pr="0094219A" w:rsidRDefault="0094219A">
            <w:pPr>
              <w:pStyle w:val="TableParagraph"/>
              <w:spacing w:before="74" w:line="266" w:lineRule="auto"/>
              <w:ind w:left="79" w:right="254"/>
              <w:rPr>
                <w:sz w:val="15"/>
                <w:lang w:val="en-US"/>
              </w:rPr>
            </w:pPr>
            <w:r w:rsidRPr="0094219A">
              <w:rPr>
                <w:spacing w:val="-1"/>
                <w:w w:val="105"/>
                <w:sz w:val="15"/>
                <w:lang w:val="en-US"/>
              </w:rPr>
              <w:t xml:space="preserve">yaklass.ru, </w:t>
            </w:r>
            <w:proofErr w:type="spellStart"/>
            <w:r w:rsidRPr="0094219A">
              <w:rPr>
                <w:spacing w:val="-1"/>
                <w:w w:val="105"/>
                <w:sz w:val="15"/>
                <w:lang w:val="en-US"/>
              </w:rPr>
              <w:t>skysmart</w:t>
            </w:r>
            <w:proofErr w:type="spellEnd"/>
            <w:r w:rsidRPr="0094219A">
              <w:rPr>
                <w:spacing w:val="-1"/>
                <w:w w:val="105"/>
                <w:sz w:val="15"/>
                <w:lang w:val="en-US"/>
              </w:rPr>
              <w:t>,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94219A">
              <w:rPr>
                <w:w w:val="105"/>
                <w:sz w:val="15"/>
                <w:lang w:val="en-US"/>
              </w:rPr>
              <w:t>resh.edu.ru</w:t>
            </w:r>
          </w:p>
        </w:tc>
      </w:tr>
    </w:tbl>
    <w:p w:rsidR="00167DE4" w:rsidRPr="0094219A" w:rsidRDefault="00167DE4">
      <w:pPr>
        <w:spacing w:line="266" w:lineRule="auto"/>
        <w:rPr>
          <w:sz w:val="15"/>
          <w:lang w:val="en-US"/>
        </w:rPr>
        <w:sectPr w:rsidR="00167DE4" w:rsidRPr="0094219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287"/>
              <w:rPr>
                <w:sz w:val="15"/>
              </w:rPr>
            </w:pPr>
            <w:r>
              <w:rPr>
                <w:w w:val="105"/>
                <w:sz w:val="15"/>
              </w:rPr>
              <w:t>Смысловое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 речь;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Фонетическая сторона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 и пунктуация;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Лексическая сторона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Социокультурные знания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232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ведению урока. Распознавать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433"/>
              <w:rPr>
                <w:sz w:val="15"/>
              </w:rPr>
            </w:pPr>
            <w:r>
              <w:rPr>
                <w:w w:val="105"/>
                <w:sz w:val="15"/>
              </w:rPr>
              <w:t>и понимать связное;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 учителя;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24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материале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реагировать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услышанное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Воспринимать на слух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несложных аутентичных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незнакомые слова. 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прослушанного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Воспринимать на слух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14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представленную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несложных аутентичных;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1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отдельные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8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</w:p>
          <w:p w:rsidR="00167DE4" w:rsidRDefault="0094219A">
            <w:pPr>
              <w:pStyle w:val="TableParagraph"/>
              <w:spacing w:before="1" w:line="266" w:lineRule="auto"/>
              <w:ind w:left="79" w:right="30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восприятии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414"/>
              <w:rPr>
                <w:sz w:val="15"/>
              </w:rPr>
            </w:pPr>
            <w:r>
              <w:rPr>
                <w:w w:val="105"/>
                <w:sz w:val="15"/>
              </w:rPr>
              <w:t>незнакомые 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Игнорировать незнакомые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не;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13"/>
              <w:rPr>
                <w:sz w:val="15"/>
              </w:rPr>
            </w:pPr>
            <w:r>
              <w:rPr>
                <w:w w:val="105"/>
                <w:sz w:val="15"/>
              </w:rPr>
              <w:t>мешающие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Узнавать в устном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 тексте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 лексические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(слова;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речевые клише);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 слова;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синонимы.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Узнавать;</w:t>
            </w:r>
          </w:p>
          <w:p w:rsidR="00167DE4" w:rsidRDefault="0094219A">
            <w:pPr>
              <w:pStyle w:val="TableParagraph"/>
              <w:spacing w:before="1" w:line="168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словообразовательные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36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8355"/>
        </w:trPr>
        <w:tc>
          <w:tcPr>
            <w:tcW w:w="46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2293" w:type="dxa"/>
            <w:tcBorders>
              <w:top w:val="nil"/>
            </w:tcBorders>
          </w:tcPr>
          <w:p w:rsidR="00167DE4" w:rsidRDefault="0094219A">
            <w:pPr>
              <w:pStyle w:val="TableParagraph"/>
              <w:spacing w:before="4" w:line="266" w:lineRule="auto"/>
              <w:ind w:left="79" w:right="448"/>
              <w:rPr>
                <w:sz w:val="15"/>
              </w:rPr>
            </w:pPr>
            <w:r>
              <w:rPr>
                <w:w w:val="105"/>
                <w:sz w:val="15"/>
              </w:rPr>
              <w:t>элементы (суффиксы;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префиксы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Группировать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принадлежности.;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258"/>
              <w:rPr>
                <w:sz w:val="15"/>
              </w:rPr>
            </w:pPr>
            <w:r>
              <w:rPr>
                <w:w w:val="105"/>
                <w:sz w:val="15"/>
              </w:rPr>
              <w:t>Опираться на языковую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167DE4" w:rsidRDefault="0094219A">
            <w:pPr>
              <w:pStyle w:val="TableParagraph"/>
              <w:spacing w:before="3" w:line="266" w:lineRule="auto"/>
              <w:ind w:left="79" w:right="806"/>
              <w:rPr>
                <w:sz w:val="15"/>
              </w:rPr>
            </w:pPr>
            <w:r>
              <w:rPr>
                <w:w w:val="105"/>
                <w:sz w:val="15"/>
              </w:rPr>
              <w:t>образованные;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аффиксации</w:t>
            </w:r>
            <w:proofErr w:type="gramStart"/>
            <w:r>
              <w:rPr>
                <w:spacing w:val="-1"/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331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социокультурные элементы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речевого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поведенческого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стране/странах изучаемого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отобранных </w:t>
            </w:r>
            <w:proofErr w:type="gramStart"/>
            <w:r>
              <w:rPr>
                <w:spacing w:val="-1"/>
                <w:w w:val="105"/>
                <w:sz w:val="15"/>
              </w:rPr>
              <w:t>ситуациях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 Понимать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22"/>
              <w:rPr>
                <w:sz w:val="15"/>
              </w:rPr>
            </w:pPr>
            <w:r>
              <w:rPr>
                <w:w w:val="105"/>
                <w:sz w:val="15"/>
              </w:rPr>
              <w:t>устной и письменной речи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 употребительную;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тематическую фоновую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лексику и реалии 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отобранного;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содержания.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Владеть базовыми знаниями о;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социокультурном портрете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 языка. Кратко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Россию;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некоторые;</w:t>
            </w:r>
          </w:p>
          <w:p w:rsidR="00167DE4" w:rsidRDefault="0094219A">
            <w:pPr>
              <w:pStyle w:val="TableParagraph"/>
              <w:spacing w:before="4" w:line="266" w:lineRule="auto"/>
              <w:ind w:left="79" w:right="305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культурные явления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 и 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изучаемого;</w:t>
            </w:r>
            <w:proofErr w:type="gramEnd"/>
          </w:p>
          <w:p w:rsidR="00167DE4" w:rsidRDefault="0094219A">
            <w:pPr>
              <w:pStyle w:val="TableParagraph"/>
              <w:spacing w:before="2" w:line="266" w:lineRule="auto"/>
              <w:ind w:left="79" w:right="224"/>
              <w:rPr>
                <w:sz w:val="15"/>
              </w:rPr>
            </w:pPr>
            <w:r>
              <w:rPr>
                <w:w w:val="105"/>
                <w:sz w:val="15"/>
              </w:rPr>
              <w:t>языка. Находить сходство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261"/>
              <w:rPr>
                <w:sz w:val="15"/>
              </w:rPr>
            </w:pPr>
            <w:r>
              <w:rPr>
                <w:w w:val="105"/>
                <w:sz w:val="15"/>
              </w:rPr>
              <w:t>и страны/стран 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языка. Систематизировать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полученную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561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top w:val="nil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  <w:tr w:rsidR="00167DE4" w:rsidRPr="00662975">
        <w:trPr>
          <w:trHeight w:val="2387"/>
        </w:trPr>
        <w:tc>
          <w:tcPr>
            <w:tcW w:w="46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587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8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дикие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домашние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животные.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  <w:p w:rsidR="00167DE4" w:rsidRDefault="009421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2293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5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Сообщать фактическую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64"/>
              <w:rPr>
                <w:sz w:val="15"/>
              </w:rPr>
            </w:pPr>
            <w:r>
              <w:rPr>
                <w:w w:val="105"/>
                <w:sz w:val="15"/>
              </w:rPr>
              <w:t>отвечая на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видов;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запрашивать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интересующую информацию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Высказываться о фактах;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04"/>
              <w:rPr>
                <w:sz w:val="15"/>
              </w:rPr>
            </w:pPr>
            <w:r>
              <w:rPr>
                <w:w w:val="105"/>
                <w:sz w:val="15"/>
              </w:rPr>
              <w:t>используя основные типы;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(описание/характеристика;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ключевые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561" w:type="dxa"/>
            <w:tcBorders>
              <w:bottom w:val="nil"/>
            </w:tcBorders>
          </w:tcPr>
          <w:p w:rsidR="00167DE4" w:rsidRDefault="0094219A">
            <w:pPr>
              <w:pStyle w:val="TableParagraph"/>
              <w:spacing w:before="74" w:line="266" w:lineRule="auto"/>
              <w:ind w:left="79" w:right="46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69" w:type="dxa"/>
            <w:tcBorders>
              <w:bottom w:val="nil"/>
            </w:tcBorders>
          </w:tcPr>
          <w:p w:rsidR="00167DE4" w:rsidRPr="0094219A" w:rsidRDefault="0094219A">
            <w:pPr>
              <w:pStyle w:val="TableParagraph"/>
              <w:spacing w:before="74" w:line="266" w:lineRule="auto"/>
              <w:ind w:left="79" w:right="879"/>
              <w:jc w:val="both"/>
              <w:rPr>
                <w:sz w:val="15"/>
                <w:lang w:val="en-US"/>
              </w:rPr>
            </w:pPr>
            <w:r w:rsidRPr="0094219A">
              <w:rPr>
                <w:w w:val="105"/>
                <w:sz w:val="15"/>
                <w:lang w:val="en-US"/>
              </w:rPr>
              <w:t>yaklass.ru;</w:t>
            </w:r>
            <w:r w:rsidRPr="0094219A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94219A">
              <w:rPr>
                <w:w w:val="105"/>
                <w:sz w:val="15"/>
                <w:lang w:val="en-US"/>
              </w:rPr>
              <w:t>Skysmart</w:t>
            </w:r>
            <w:proofErr w:type="spellEnd"/>
            <w:r w:rsidRPr="0094219A">
              <w:rPr>
                <w:w w:val="105"/>
                <w:sz w:val="15"/>
                <w:lang w:val="en-US"/>
              </w:rPr>
              <w:t>;</w:t>
            </w:r>
            <w:r w:rsidRPr="0094219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94219A">
              <w:rPr>
                <w:spacing w:val="-1"/>
                <w:w w:val="105"/>
                <w:sz w:val="15"/>
                <w:lang w:val="en-US"/>
              </w:rPr>
              <w:t>resh.edu.ru</w:t>
            </w:r>
          </w:p>
        </w:tc>
      </w:tr>
    </w:tbl>
    <w:p w:rsidR="00167DE4" w:rsidRPr="0094219A" w:rsidRDefault="00167DE4">
      <w:pPr>
        <w:spacing w:line="266" w:lineRule="auto"/>
        <w:jc w:val="both"/>
        <w:rPr>
          <w:sz w:val="15"/>
          <w:lang w:val="en-US"/>
        </w:rPr>
        <w:sectPr w:rsidR="00167DE4" w:rsidRPr="0094219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5871"/>
        <w:gridCol w:w="528"/>
        <w:gridCol w:w="1104"/>
        <w:gridCol w:w="1140"/>
        <w:gridCol w:w="864"/>
        <w:gridCol w:w="2293"/>
        <w:gridCol w:w="1561"/>
        <w:gridCol w:w="1669"/>
      </w:tblGrid>
      <w:tr w:rsidR="00167DE4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87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Pr="0094219A" w:rsidRDefault="00167DE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2293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94219A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вопросы и/или иллюстрации;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фотографии;</w:t>
            </w:r>
          </w:p>
          <w:p w:rsidR="00167DE4" w:rsidRDefault="0094219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60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 определённой </w:t>
            </w:r>
            <w:r>
              <w:rPr>
                <w:w w:val="105"/>
                <w:sz w:val="15"/>
              </w:rPr>
              <w:t>схеме.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Передавать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303"/>
              <w:rPr>
                <w:sz w:val="15"/>
              </w:rPr>
            </w:pPr>
            <w:r>
              <w:rPr>
                <w:w w:val="105"/>
                <w:sz w:val="15"/>
              </w:rPr>
              <w:t>текста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119"/>
              <w:rPr>
                <w:sz w:val="15"/>
              </w:rPr>
            </w:pPr>
            <w:r>
              <w:rPr>
                <w:w w:val="105"/>
                <w:sz w:val="15"/>
              </w:rPr>
              <w:t>фотографии.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основное;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адаптированных </w:t>
            </w:r>
            <w:r>
              <w:rPr>
                <w:w w:val="105"/>
                <w:sz w:val="15"/>
              </w:rPr>
              <w:t>аутентичных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proofErr w:type="gramStart"/>
            <w:r>
              <w:rPr>
                <w:w w:val="105"/>
                <w:sz w:val="15"/>
              </w:rPr>
              <w:t>;</w:t>
            </w:r>
            <w:proofErr w:type="gramEnd"/>
          </w:p>
          <w:p w:rsidR="00167DE4" w:rsidRDefault="0094219A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содержащие отдельные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незнакомые слова. 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прочитанного текста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Устанавливать логическую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последовательность </w:t>
            </w:r>
            <w:r>
              <w:rPr>
                <w:w w:val="105"/>
                <w:sz w:val="15"/>
              </w:rPr>
              <w:t>основных;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фактов. Соотносить текст/части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с иллюстрациями</w:t>
            </w:r>
            <w:proofErr w:type="gramStart"/>
            <w:r>
              <w:rPr>
                <w:w w:val="105"/>
                <w:sz w:val="15"/>
              </w:rPr>
              <w:t>..;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внешних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формальных элементов 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(подзаголовки;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иллюстрации;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6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сноски)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 Догадываться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языком;</w:t>
            </w:r>
          </w:p>
          <w:p w:rsidR="00167DE4" w:rsidRDefault="0094219A">
            <w:pPr>
              <w:pStyle w:val="TableParagraph"/>
              <w:spacing w:before="1" w:line="266" w:lineRule="auto"/>
              <w:ind w:left="79" w:right="646"/>
              <w:rPr>
                <w:sz w:val="15"/>
              </w:rPr>
            </w:pPr>
            <w:r>
              <w:rPr>
                <w:w w:val="105"/>
                <w:sz w:val="15"/>
              </w:rPr>
              <w:t>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по контексту. Понимать;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интернациональные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контексте. </w:t>
            </w:r>
            <w:r>
              <w:rPr>
                <w:w w:val="105"/>
                <w:sz w:val="15"/>
              </w:rPr>
              <w:t>Находить значение;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 незнакомых слов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двуязычном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Читать про себя и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запрашиваемую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:rsidR="00167DE4" w:rsidRDefault="0094219A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19" w:line="266" w:lineRule="auto"/>
              <w:ind w:left="79" w:right="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представленную в </w:t>
            </w:r>
            <w:proofErr w:type="spellStart"/>
            <w:r>
              <w:rPr>
                <w:spacing w:val="-1"/>
                <w:w w:val="105"/>
                <w:sz w:val="15"/>
              </w:rPr>
              <w:t>несплошных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(таблице)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аботать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информацией;</w:t>
            </w:r>
          </w:p>
          <w:p w:rsidR="00167DE4" w:rsidRDefault="0094219A">
            <w:pPr>
              <w:pStyle w:val="TableParagraph"/>
              <w:spacing w:before="2" w:line="266" w:lineRule="auto"/>
              <w:ind w:left="79" w:right="497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(текст;</w:t>
            </w:r>
            <w:proofErr w:type="gramEnd"/>
          </w:p>
          <w:p w:rsidR="00167DE4" w:rsidRDefault="0094219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67DE4" w:rsidRDefault="0094219A">
            <w:pPr>
              <w:pStyle w:val="TableParagraph"/>
              <w:spacing w:before="20" w:line="266" w:lineRule="auto"/>
              <w:ind w:left="79" w:right="1517"/>
              <w:rPr>
                <w:sz w:val="15"/>
              </w:rPr>
            </w:pPr>
            <w:r>
              <w:rPr>
                <w:w w:val="105"/>
                <w:sz w:val="15"/>
              </w:rPr>
              <w:t>рисунок;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таблица</w:t>
            </w:r>
            <w:proofErr w:type="gramStart"/>
            <w:r>
              <w:rPr>
                <w:spacing w:val="-1"/>
                <w:w w:val="105"/>
                <w:sz w:val="15"/>
              </w:rPr>
              <w:t>).;</w:t>
            </w:r>
            <w:proofErr w:type="gramEnd"/>
          </w:p>
          <w:p w:rsidR="00167DE4" w:rsidRDefault="0094219A">
            <w:pPr>
              <w:pStyle w:val="TableParagraph"/>
              <w:spacing w:before="1" w:line="168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561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  <w:tc>
          <w:tcPr>
            <w:tcW w:w="1669" w:type="dxa"/>
            <w:tcBorders>
              <w:left w:val="single" w:sz="6" w:space="0" w:color="000000"/>
              <w:right w:val="single" w:sz="6" w:space="0" w:color="000000"/>
            </w:tcBorders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167DE4" w:rsidRDefault="0094219A">
      <w:pPr>
        <w:pStyle w:val="a5"/>
        <w:spacing w:before="4"/>
        <w:ind w:left="0" w:firstLine="0"/>
        <w:rPr>
          <w:b/>
          <w:sz w:val="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361950</wp:posOffset>
                </wp:positionV>
                <wp:extent cx="7620" cy="53340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53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1086AC" id="Rectangle 8" o:spid="_x0000_s1026" style="position:absolute;margin-left:56.7pt;margin-top:28.5pt;width:.6pt;height:4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6758940</wp:posOffset>
                </wp:positionH>
                <wp:positionV relativeFrom="page">
                  <wp:posOffset>361950</wp:posOffset>
                </wp:positionV>
                <wp:extent cx="7620" cy="5334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53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B4AE4A" id="Rectangle 7" o:spid="_x0000_s1026" style="position:absolute;margin-left:532.2pt;margin-top:28.5pt;width:.6pt;height:4.2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8214995</wp:posOffset>
                </wp:positionH>
                <wp:positionV relativeFrom="page">
                  <wp:posOffset>361950</wp:posOffset>
                </wp:positionV>
                <wp:extent cx="7620" cy="53340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53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B788ED" id="Rectangle 6" o:spid="_x0000_s1026" style="position:absolute;margin-left:646.85pt;margin-top:28.5pt;width:.6pt;height:4.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9206230</wp:posOffset>
                </wp:positionH>
                <wp:positionV relativeFrom="page">
                  <wp:posOffset>361950</wp:posOffset>
                </wp:positionV>
                <wp:extent cx="7620" cy="5334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53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76FBE4" id="Rectangle 5" o:spid="_x0000_s1026" style="position:absolute;margin-left:724.9pt;margin-top:28.5pt;width:.6pt;height:4.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0"/>
        <w:gridCol w:w="529"/>
        <w:gridCol w:w="1105"/>
        <w:gridCol w:w="1141"/>
        <w:gridCol w:w="6388"/>
      </w:tblGrid>
      <w:tr w:rsidR="00167DE4">
        <w:trPr>
          <w:trHeight w:val="333"/>
        </w:trPr>
        <w:tc>
          <w:tcPr>
            <w:tcW w:w="6340" w:type="dxa"/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167DE4" w:rsidRDefault="0094219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5" w:type="dxa"/>
          </w:tcPr>
          <w:p w:rsidR="00167DE4" w:rsidRDefault="0094219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1" w:type="dxa"/>
          </w:tcPr>
          <w:p w:rsidR="00167DE4" w:rsidRDefault="0094219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6388" w:type="dxa"/>
          </w:tcPr>
          <w:p w:rsidR="00167DE4" w:rsidRDefault="00167DE4">
            <w:pPr>
              <w:pStyle w:val="TableParagraph"/>
              <w:rPr>
                <w:sz w:val="14"/>
              </w:rPr>
            </w:pPr>
          </w:p>
        </w:tc>
      </w:tr>
    </w:tbl>
    <w:p w:rsidR="00167DE4" w:rsidRDefault="00167DE4">
      <w:pPr>
        <w:rPr>
          <w:sz w:val="14"/>
        </w:rPr>
        <w:sectPr w:rsidR="00167DE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4219A" w:rsidRPr="0094219A" w:rsidRDefault="0094219A" w:rsidP="0094219A">
      <w:pPr>
        <w:spacing w:after="320" w:line="230" w:lineRule="auto"/>
        <w:rPr>
          <w:sz w:val="24"/>
          <w:szCs w:val="24"/>
        </w:rPr>
      </w:pPr>
      <w:r w:rsidRPr="0094219A">
        <w:rPr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tbl>
      <w:tblPr>
        <w:tblW w:w="0" w:type="auto"/>
        <w:tblInd w:w="6" w:type="dxa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94219A" w:rsidRPr="0094219A" w:rsidTr="00B15FC1">
        <w:trPr>
          <w:trHeight w:hRule="exact" w:val="492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 w:right="576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№</w:t>
            </w:r>
            <w:r w:rsidRPr="0094219A">
              <w:rPr>
                <w:sz w:val="24"/>
                <w:szCs w:val="24"/>
              </w:rPr>
              <w:br/>
            </w:r>
            <w:proofErr w:type="gramStart"/>
            <w:r w:rsidRPr="0094219A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219A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 xml:space="preserve">Дата </w:t>
            </w:r>
            <w:r w:rsidRPr="0094219A">
              <w:rPr>
                <w:sz w:val="24"/>
                <w:szCs w:val="24"/>
              </w:rPr>
              <w:br/>
            </w:r>
            <w:r w:rsidRPr="0094219A">
              <w:rPr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94219A" w:rsidRPr="0094219A" w:rsidTr="00B15FC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94219A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</w:tr>
      <w:tr w:rsidR="0094219A" w:rsidRPr="0094219A" w:rsidTr="00B15FC1">
        <w:trPr>
          <w:trHeight w:hRule="exact" w:val="633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Каникулы закончились. Летние каникулы.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02.09.22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</w:t>
            </w:r>
          </w:p>
        </w:tc>
      </w:tr>
      <w:tr w:rsidR="0094219A" w:rsidRPr="0094219A" w:rsidTr="00B15FC1">
        <w:trPr>
          <w:trHeight w:hRule="exact" w:val="1279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Погода. Повторение грамматического материала (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  <w:r w:rsidRPr="0094219A">
              <w:rPr>
                <w:sz w:val="24"/>
                <w:szCs w:val="24"/>
              </w:rPr>
              <w:t>, правильные глаголы).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05.09.22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</w:t>
            </w:r>
          </w:p>
        </w:tc>
      </w:tr>
      <w:tr w:rsidR="0094219A" w:rsidRPr="0094219A" w:rsidTr="00B15FC1">
        <w:trPr>
          <w:trHeight w:hRule="exact" w:val="85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Наши выходные.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  <w:r w:rsidRPr="0094219A">
              <w:rPr>
                <w:sz w:val="24"/>
                <w:szCs w:val="24"/>
              </w:rPr>
              <w:t>, неправильные глаголы.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07.09.22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</w:t>
            </w:r>
          </w:p>
        </w:tc>
      </w:tr>
      <w:tr w:rsidR="0094219A" w:rsidRPr="0094219A" w:rsidTr="00B15FC1">
        <w:trPr>
          <w:trHeight w:hRule="exact" w:val="703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Каникулы дома и за границей.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09.09.22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</w:t>
            </w:r>
          </w:p>
        </w:tc>
      </w:tr>
      <w:tr w:rsidR="0094219A" w:rsidRPr="0094219A" w:rsidTr="00B15FC1">
        <w:trPr>
          <w:trHeight w:hRule="exact" w:val="69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Каникулы дома и за границей. </w:t>
            </w:r>
            <w:proofErr w:type="spellStart"/>
            <w:r w:rsidRPr="0094219A">
              <w:rPr>
                <w:sz w:val="24"/>
                <w:szCs w:val="24"/>
              </w:rPr>
              <w:t>Be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going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to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12.09.22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Диктант</w:t>
            </w:r>
          </w:p>
        </w:tc>
      </w:tr>
      <w:tr w:rsidR="0094219A" w:rsidRPr="0094219A" w:rsidTr="00B15FC1">
        <w:trPr>
          <w:trHeight w:hRule="exact" w:val="157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Каникулы дома и за границей. Описание погоды (степени сравнения прилагательных)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14.09.22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0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Каникулы в России. Проект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15.09.22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1291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Семейная история. Семейное древо. Правильные и неправильные глаголы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16.09.22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55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Семейное древо. Вопрос к подлежащему в </w:t>
            </w:r>
            <w:proofErr w:type="spellStart"/>
            <w:r w:rsidRPr="0094219A">
              <w:rPr>
                <w:sz w:val="24"/>
                <w:szCs w:val="24"/>
              </w:rPr>
              <w:t>Present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  <w:r w:rsidRPr="0094219A">
              <w:rPr>
                <w:sz w:val="24"/>
                <w:szCs w:val="24"/>
              </w:rPr>
              <w:t xml:space="preserve"> и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19.09.22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8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Дни рождения друзей. Повторение времен года и названия месяцев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21.09.22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1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Профессии членов семьи. Изучение новой лексики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23.09.22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Родственные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26.09.22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Диктант</w:t>
            </w:r>
          </w:p>
        </w:tc>
      </w:tr>
      <w:tr w:rsidR="0094219A" w:rsidRPr="0094219A" w:rsidTr="00B15FC1">
        <w:trPr>
          <w:trHeight w:hRule="exact" w:val="645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Даты рождения. Числительные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28.09.22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1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  <w:lang w:val="en-US"/>
              </w:rPr>
            </w:pPr>
            <w:r w:rsidRPr="0094219A">
              <w:rPr>
                <w:sz w:val="24"/>
                <w:szCs w:val="24"/>
              </w:rPr>
              <w:t>Семейные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узы</w:t>
            </w:r>
            <w:r w:rsidRPr="0094219A">
              <w:rPr>
                <w:sz w:val="24"/>
                <w:szCs w:val="24"/>
                <w:lang w:val="en-US"/>
              </w:rPr>
              <w:t xml:space="preserve">. Can </w:t>
            </w:r>
            <w:r w:rsidRPr="0094219A">
              <w:rPr>
                <w:sz w:val="24"/>
                <w:szCs w:val="24"/>
              </w:rPr>
              <w:t>в</w:t>
            </w:r>
            <w:r w:rsidRPr="0094219A">
              <w:rPr>
                <w:sz w:val="24"/>
                <w:szCs w:val="24"/>
                <w:lang w:val="en-US"/>
              </w:rPr>
              <w:t xml:space="preserve"> Present Simple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30.09.22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56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Интересы и хобби. </w:t>
            </w:r>
            <w:proofErr w:type="spellStart"/>
            <w:r w:rsidRPr="0094219A">
              <w:rPr>
                <w:sz w:val="24"/>
                <w:szCs w:val="24"/>
              </w:rPr>
              <w:t>Can</w:t>
            </w:r>
            <w:proofErr w:type="spellEnd"/>
            <w:r w:rsidRPr="0094219A">
              <w:rPr>
                <w:sz w:val="24"/>
                <w:szCs w:val="24"/>
              </w:rPr>
              <w:t xml:space="preserve"> в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03.10.22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0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  <w:lang w:val="en-US"/>
              </w:rPr>
            </w:pPr>
            <w:r w:rsidRPr="0094219A">
              <w:rPr>
                <w:sz w:val="24"/>
                <w:szCs w:val="24"/>
              </w:rPr>
              <w:t>Интересы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и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профессии</w:t>
            </w:r>
            <w:r w:rsidRPr="0094219A">
              <w:rPr>
                <w:sz w:val="24"/>
                <w:szCs w:val="24"/>
                <w:lang w:val="en-US"/>
              </w:rPr>
              <w:t xml:space="preserve">. </w:t>
            </w:r>
            <w:r w:rsidRPr="0094219A">
              <w:rPr>
                <w:sz w:val="24"/>
                <w:szCs w:val="24"/>
              </w:rPr>
              <w:t>Общие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вопросы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в</w:t>
            </w:r>
            <w:r w:rsidRPr="0094219A">
              <w:rPr>
                <w:sz w:val="24"/>
                <w:szCs w:val="24"/>
                <w:lang w:val="en-US"/>
              </w:rPr>
              <w:t xml:space="preserve"> Present Simple, Past Simple, Future Simple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05.10.22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61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Моя семья. Проект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07.10.22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proofErr w:type="spellStart"/>
            <w:r w:rsidRPr="0094219A">
              <w:rPr>
                <w:sz w:val="24"/>
                <w:szCs w:val="24"/>
              </w:rPr>
              <w:t>рактическая</w:t>
            </w:r>
            <w:proofErr w:type="spellEnd"/>
            <w:r w:rsidRPr="0094219A">
              <w:rPr>
                <w:sz w:val="24"/>
                <w:szCs w:val="24"/>
              </w:rPr>
              <w:t xml:space="preserve"> работа</w:t>
            </w:r>
          </w:p>
        </w:tc>
      </w:tr>
      <w:tr w:rsidR="0094219A" w:rsidRPr="0094219A" w:rsidTr="00B15FC1">
        <w:trPr>
          <w:trHeight w:hRule="exact" w:val="93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Введение и первичная активизация ЛЕ по теме «То, как мы выглядим»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10. 10.22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b/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Введение и первичная активизация ЛЕ по теме «Строение человека»</w:t>
            </w:r>
            <w:r w:rsidRPr="0094219A">
              <w:rPr>
                <w:b/>
                <w:sz w:val="24"/>
                <w:szCs w:val="24"/>
              </w:rPr>
              <w:t xml:space="preserve"> 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12. 10.22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 навыков устной речи по теме «Внешность»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14. 10.22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99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b/>
                <w:sz w:val="24"/>
                <w:szCs w:val="24"/>
              </w:rPr>
            </w:pPr>
            <w:proofErr w:type="spellStart"/>
            <w:r w:rsidRPr="0094219A">
              <w:rPr>
                <w:sz w:val="24"/>
                <w:szCs w:val="24"/>
              </w:rPr>
              <w:t>Аудирование</w:t>
            </w:r>
            <w:proofErr w:type="spellEnd"/>
            <w:r w:rsidRPr="0094219A">
              <w:rPr>
                <w:sz w:val="24"/>
                <w:szCs w:val="24"/>
              </w:rPr>
              <w:t xml:space="preserve"> по теме «Внешний вид человека» с извлечением необходимой информации.</w:t>
            </w:r>
            <w:r w:rsidRPr="0094219A">
              <w:rPr>
                <w:b/>
                <w:sz w:val="24"/>
                <w:szCs w:val="24"/>
              </w:rPr>
              <w:t xml:space="preserve"> 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17. 10.22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Описание иллюстрации по теме «Внешний вид человека».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19. 10.22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85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 по теме «Одежда»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21. 10.22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Контрольная работа</w:t>
            </w:r>
          </w:p>
        </w:tc>
      </w:tr>
      <w:tr w:rsidR="0094219A" w:rsidRPr="0094219A" w:rsidTr="00B15FC1">
        <w:trPr>
          <w:trHeight w:hRule="exact" w:val="71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Изучающее чтение по теме «Внешний вид человека»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03.11.22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91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Введение и первичная активизация ЛЕ по теме «</w:t>
            </w:r>
            <w:r w:rsidRPr="0094219A">
              <w:rPr>
                <w:color w:val="000000"/>
                <w:sz w:val="24"/>
                <w:szCs w:val="24"/>
                <w:shd w:val="clear" w:color="auto" w:fill="FFFFFF"/>
              </w:rPr>
              <w:t>Школа, школьная жизнь</w:t>
            </w:r>
            <w:r w:rsidRPr="0094219A">
              <w:rPr>
                <w:sz w:val="24"/>
                <w:szCs w:val="24"/>
              </w:rPr>
              <w:t>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07.11.22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275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Введение и первичная активизация ЛЕ по теме «</w:t>
            </w:r>
            <w:r w:rsidRPr="0094219A">
              <w:rPr>
                <w:color w:val="000000"/>
                <w:sz w:val="24"/>
                <w:szCs w:val="24"/>
                <w:shd w:val="clear" w:color="auto" w:fill="FFFFFF"/>
              </w:rPr>
              <w:t>Школьная форма, изучаемые предметы</w:t>
            </w:r>
            <w:r w:rsidRPr="0094219A">
              <w:rPr>
                <w:sz w:val="24"/>
                <w:szCs w:val="24"/>
              </w:rPr>
              <w:t>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09.11.22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573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Диалог-расспрос  по теме « Мое школьное расписание» с опорой на план.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11.11.22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</w:tbl>
    <w:p w:rsidR="0094219A" w:rsidRPr="0094219A" w:rsidRDefault="0094219A" w:rsidP="0094219A">
      <w:pPr>
        <w:rPr>
          <w:sz w:val="24"/>
          <w:szCs w:val="24"/>
        </w:rPr>
        <w:sectPr w:rsidR="0094219A" w:rsidRPr="0094219A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4219A" w:rsidRPr="0094219A" w:rsidRDefault="0094219A" w:rsidP="0094219A">
      <w:pPr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94219A" w:rsidRPr="0094219A" w:rsidTr="00B15FC1">
        <w:trPr>
          <w:trHeight w:hRule="exact" w:val="142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 xml:space="preserve"> 28.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Описание картинок с опорой на ключевые слова по теме  «Школьные принадлежности».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14.11.22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27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A"/>
              </w:rPr>
            </w:pPr>
            <w:r w:rsidRPr="0094219A">
              <w:rPr>
                <w:color w:val="00000A"/>
                <w:shd w:val="clear" w:color="auto" w:fill="FFFFFF"/>
              </w:rPr>
              <w:t>Отработка ЛЕ по теме «Моя школа».</w:t>
            </w:r>
            <w:r w:rsidRPr="0094219A">
              <w:rPr>
                <w:rStyle w:val="c21"/>
                <w:color w:val="00000A"/>
              </w:rPr>
              <w:t xml:space="preserve"> </w:t>
            </w:r>
            <w:proofErr w:type="gramStart"/>
            <w:r w:rsidRPr="0094219A">
              <w:rPr>
                <w:rStyle w:val="c21"/>
                <w:color w:val="00000A"/>
              </w:rPr>
              <w:t>Обучающее</w:t>
            </w:r>
            <w:proofErr w:type="gramEnd"/>
            <w:r w:rsidRPr="0094219A">
              <w:rPr>
                <w:rStyle w:val="c21"/>
                <w:color w:val="00000A"/>
              </w:rPr>
              <w:t xml:space="preserve"> </w:t>
            </w:r>
            <w:proofErr w:type="spellStart"/>
            <w:r w:rsidRPr="0094219A">
              <w:rPr>
                <w:rStyle w:val="c21"/>
                <w:color w:val="00000A"/>
              </w:rPr>
              <w:t>аудирование</w:t>
            </w:r>
            <w:proofErr w:type="spellEnd"/>
            <w:r w:rsidRPr="0094219A">
              <w:rPr>
                <w:rStyle w:val="c21"/>
                <w:color w:val="00000A"/>
              </w:rPr>
              <w:t xml:space="preserve"> по теме</w:t>
            </w:r>
          </w:p>
          <w:p w:rsidR="0094219A" w:rsidRPr="0094219A" w:rsidRDefault="0094219A" w:rsidP="00B15FC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A"/>
              </w:rPr>
            </w:pPr>
            <w:r w:rsidRPr="0094219A">
              <w:rPr>
                <w:rStyle w:val="c21"/>
                <w:color w:val="00000A"/>
              </w:rPr>
              <w:t>«Моя школа»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16.11.22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Диктант</w:t>
            </w:r>
          </w:p>
        </w:tc>
      </w:tr>
      <w:tr w:rsidR="0094219A" w:rsidRPr="0094219A" w:rsidTr="00B15FC1">
        <w:trPr>
          <w:trHeight w:hRule="exact" w:val="99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Изучающее чтение по теме «Школа в России».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18.11.22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8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Введение и отработка фраз и выражений по теме «Речевой этикет на уроке»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21.11.22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14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bCs/>
                <w:color w:val="00000A"/>
                <w:sz w:val="24"/>
                <w:szCs w:val="24"/>
                <w:shd w:val="clear" w:color="auto" w:fill="FFFFFF"/>
              </w:rPr>
              <w:t>Контроль навыков чтения по теме « Школа».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23.11.22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</w:t>
            </w:r>
            <w:proofErr w:type="gramStart"/>
            <w:r w:rsidRPr="0094219A">
              <w:rPr>
                <w:sz w:val="24"/>
                <w:szCs w:val="24"/>
              </w:rPr>
              <w:t>;;</w:t>
            </w:r>
            <w:proofErr w:type="gramEnd"/>
          </w:p>
        </w:tc>
      </w:tr>
      <w:tr w:rsidR="0094219A" w:rsidRPr="0094219A" w:rsidTr="00B15FC1">
        <w:trPr>
          <w:trHeight w:hRule="exact" w:val="112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proofErr w:type="gramStart"/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Обучение монологической речи по теме</w:t>
            </w:r>
            <w:proofErr w:type="gramEnd"/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 xml:space="preserve"> «Моя школа» с опорой на  план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25.11.22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84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pStyle w:val="c1"/>
              <w:shd w:val="clear" w:color="auto" w:fill="FFFFFF"/>
              <w:spacing w:before="0" w:beforeAutospacing="0" w:after="0" w:afterAutospacing="0"/>
            </w:pPr>
            <w:r w:rsidRPr="0094219A">
              <w:rPr>
                <w:color w:val="000000"/>
                <w:shd w:val="clear" w:color="auto" w:fill="FFFFFF"/>
              </w:rPr>
              <w:t>Переписка с зарубежными сверстниками.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30.11.22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Письменный контроль</w:t>
            </w:r>
          </w:p>
        </w:tc>
      </w:tr>
      <w:tr w:rsidR="0094219A" w:rsidRPr="0094219A" w:rsidTr="00B15FC1">
        <w:trPr>
          <w:trHeight w:hRule="exact" w:val="1141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Здоровый образ жизни. Режим дня поп-звезды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02.12.22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129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Что мы любим и не любим. Сочетания глагол + </w:t>
            </w:r>
            <w:proofErr w:type="gramStart"/>
            <w:r w:rsidRPr="0094219A">
              <w:rPr>
                <w:sz w:val="24"/>
                <w:szCs w:val="24"/>
              </w:rPr>
              <w:t>глагол</w:t>
            </w:r>
            <w:proofErr w:type="gramEnd"/>
            <w:r w:rsidRPr="0094219A">
              <w:rPr>
                <w:sz w:val="24"/>
                <w:szCs w:val="24"/>
              </w:rPr>
              <w:t xml:space="preserve"> с окончанием -</w:t>
            </w:r>
            <w:proofErr w:type="spellStart"/>
            <w:r w:rsidRPr="0094219A">
              <w:rPr>
                <w:sz w:val="24"/>
                <w:szCs w:val="24"/>
              </w:rPr>
              <w:t>ing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05.12.22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57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Который час? Изучение новой лексики.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07.12.22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83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Занятия спортом. </w:t>
            </w:r>
            <w:proofErr w:type="spellStart"/>
            <w:r w:rsidRPr="0094219A">
              <w:rPr>
                <w:sz w:val="24"/>
                <w:szCs w:val="24"/>
              </w:rPr>
              <w:t>Could</w:t>
            </w:r>
            <w:proofErr w:type="spellEnd"/>
            <w:r w:rsidRPr="0094219A">
              <w:rPr>
                <w:sz w:val="24"/>
                <w:szCs w:val="24"/>
              </w:rPr>
              <w:t xml:space="preserve"> для выражения вежливых просьб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09.12.22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Диктант 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Разные образы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12.12.22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 </w:t>
            </w:r>
          </w:p>
        </w:tc>
      </w:tr>
      <w:tr w:rsidR="0094219A" w:rsidRPr="0094219A" w:rsidTr="00B15FC1">
        <w:trPr>
          <w:trHeight w:hRule="exact" w:val="651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Занимаемся вместе. Предложения с </w:t>
            </w:r>
            <w:proofErr w:type="spellStart"/>
            <w:r w:rsidRPr="0094219A">
              <w:rPr>
                <w:sz w:val="24"/>
                <w:szCs w:val="24"/>
              </w:rPr>
              <w:t>Let's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14.12.22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3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Известный спортсмен М. Шумахер. Изучение новой лексики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16.12.22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Здоровая пища.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19.12.22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Диктант</w:t>
            </w:r>
          </w:p>
        </w:tc>
      </w:tr>
      <w:tr w:rsidR="0094219A" w:rsidRPr="0094219A" w:rsidTr="00B15FC1">
        <w:trPr>
          <w:trHeight w:hRule="exact" w:val="65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Спорт в моей семье. Проект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21.12.22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71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Здоровая пища. Конструкция </w:t>
            </w:r>
            <w:proofErr w:type="spellStart"/>
            <w:r w:rsidRPr="0094219A">
              <w:rPr>
                <w:sz w:val="24"/>
                <w:szCs w:val="24"/>
              </w:rPr>
              <w:t>have</w:t>
            </w:r>
            <w:proofErr w:type="spellEnd"/>
            <w:r w:rsidRPr="0094219A">
              <w:rPr>
                <w:sz w:val="24"/>
                <w:szCs w:val="24"/>
              </w:rPr>
              <w:t>\</w:t>
            </w:r>
            <w:proofErr w:type="spellStart"/>
            <w:r w:rsidRPr="0094219A">
              <w:rPr>
                <w:sz w:val="24"/>
                <w:szCs w:val="24"/>
              </w:rPr>
              <w:t>has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got</w:t>
            </w:r>
            <w:proofErr w:type="spellEnd"/>
            <w:r w:rsidRPr="0094219A">
              <w:rPr>
                <w:sz w:val="24"/>
                <w:szCs w:val="24"/>
              </w:rPr>
              <w:t xml:space="preserve"> в настоящем и прошедшем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23.12.22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42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Промежуточное оценивание. Контрольная работа по темам «Семейная история», «Здоровый образ жизни»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26.12.22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Контрольная работа</w:t>
            </w:r>
          </w:p>
        </w:tc>
      </w:tr>
      <w:tr w:rsidR="0094219A" w:rsidRPr="0094219A" w:rsidTr="00B15FC1">
        <w:trPr>
          <w:trHeight w:hRule="exact" w:val="84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Забота о здоровье. Письмо зарубежному другу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28.12.22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Письменный контроль</w:t>
            </w:r>
          </w:p>
        </w:tc>
      </w:tr>
      <w:tr w:rsidR="0094219A" w:rsidRPr="0094219A" w:rsidTr="00B15FC1">
        <w:trPr>
          <w:trHeight w:hRule="exact" w:val="71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Что я делаю в свободное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11.01.23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5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После школы. Свободное время. Общие вопросы </w:t>
            </w:r>
            <w:proofErr w:type="spellStart"/>
            <w:r w:rsidRPr="0094219A">
              <w:rPr>
                <w:sz w:val="24"/>
                <w:szCs w:val="24"/>
              </w:rPr>
              <w:t>Present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13.01.23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</w:t>
            </w:r>
          </w:p>
        </w:tc>
      </w:tr>
      <w:tr w:rsidR="0094219A" w:rsidRPr="0094219A" w:rsidTr="00B15FC1">
        <w:trPr>
          <w:trHeight w:hRule="exact" w:val="98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Увлечения. Образование прилагательных: отрицательная приставка </w:t>
            </w:r>
            <w:proofErr w:type="spellStart"/>
            <w:r w:rsidRPr="0094219A">
              <w:rPr>
                <w:sz w:val="24"/>
                <w:szCs w:val="24"/>
              </w:rPr>
              <w:t>un</w:t>
            </w:r>
            <w:proofErr w:type="spellEnd"/>
            <w:r w:rsidRPr="0094219A">
              <w:rPr>
                <w:sz w:val="24"/>
                <w:szCs w:val="24"/>
              </w:rPr>
              <w:t>-.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16.01.23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13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Сравнение людей. Закрепление приставки </w:t>
            </w:r>
            <w:proofErr w:type="spellStart"/>
            <w:r w:rsidRPr="0094219A">
              <w:rPr>
                <w:sz w:val="24"/>
                <w:szCs w:val="24"/>
              </w:rPr>
              <w:t>un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18.01.23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41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Увлечения и хобби. Разделительный вопрос. Фонетическое чтение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20.01.23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 Письменный контроль</w:t>
            </w:r>
          </w:p>
        </w:tc>
      </w:tr>
      <w:tr w:rsidR="0094219A" w:rsidRPr="0094219A" w:rsidTr="00B15FC1">
        <w:trPr>
          <w:trHeight w:hRule="exact" w:val="70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Посещение театров и галерей.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23.01.23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59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Как я провожу свободное время. Проект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25.01.23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Интервью со звездой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27.01.23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48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Посещение театров и музеев. Разделительные вопросы с </w:t>
            </w:r>
            <w:proofErr w:type="spellStart"/>
            <w:r w:rsidRPr="0094219A">
              <w:rPr>
                <w:sz w:val="24"/>
                <w:szCs w:val="24"/>
              </w:rPr>
              <w:t>have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got</w:t>
            </w:r>
            <w:proofErr w:type="spellEnd"/>
            <w:r w:rsidRPr="0094219A">
              <w:rPr>
                <w:sz w:val="24"/>
                <w:szCs w:val="24"/>
              </w:rPr>
              <w:t xml:space="preserve"> / </w:t>
            </w:r>
            <w:proofErr w:type="spellStart"/>
            <w:r w:rsidRPr="0094219A">
              <w:rPr>
                <w:sz w:val="24"/>
                <w:szCs w:val="24"/>
              </w:rPr>
              <w:t>has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got</w:t>
            </w:r>
            <w:proofErr w:type="spellEnd"/>
            <w:r w:rsidRPr="0094219A">
              <w:rPr>
                <w:sz w:val="24"/>
                <w:szCs w:val="24"/>
              </w:rPr>
              <w:t xml:space="preserve"> и модальными глаголами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30.01.23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Посещение цирка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01.01.23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</w:t>
            </w:r>
            <w:proofErr w:type="gramStart"/>
            <w:r w:rsidRPr="0094219A">
              <w:rPr>
                <w:sz w:val="24"/>
                <w:szCs w:val="24"/>
              </w:rPr>
              <w:t>;;</w:t>
            </w:r>
            <w:proofErr w:type="gramEnd"/>
          </w:p>
        </w:tc>
      </w:tr>
      <w:tr w:rsidR="0094219A" w:rsidRPr="0094219A" w:rsidTr="00B15FC1">
        <w:trPr>
          <w:trHeight w:hRule="exact" w:val="63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Мое хобби (развитие речи)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03.02.23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03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Введение новых ЛЕ на тему «Покупки»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06.02.23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</w:tbl>
    <w:p w:rsidR="0094219A" w:rsidRPr="0094219A" w:rsidRDefault="0094219A" w:rsidP="0094219A">
      <w:pPr>
        <w:spacing w:line="14" w:lineRule="exact"/>
        <w:rPr>
          <w:sz w:val="24"/>
          <w:szCs w:val="24"/>
        </w:rPr>
      </w:pPr>
    </w:p>
    <w:p w:rsidR="0094219A" w:rsidRPr="0094219A" w:rsidRDefault="0094219A" w:rsidP="0094219A">
      <w:pPr>
        <w:rPr>
          <w:sz w:val="24"/>
          <w:szCs w:val="24"/>
        </w:rPr>
        <w:sectPr w:rsidR="0094219A" w:rsidRPr="0094219A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4219A" w:rsidRPr="0094219A" w:rsidRDefault="0094219A" w:rsidP="0094219A">
      <w:pPr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56"/>
        <w:gridCol w:w="3130"/>
        <w:gridCol w:w="732"/>
        <w:gridCol w:w="1620"/>
        <w:gridCol w:w="1668"/>
        <w:gridCol w:w="1072"/>
        <w:gridCol w:w="1774"/>
      </w:tblGrid>
      <w:tr w:rsidR="0094219A" w:rsidRPr="0094219A" w:rsidTr="00B15FC1">
        <w:trPr>
          <w:trHeight w:hRule="exact" w:val="86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59.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Введение и отработка фраз и выражений по теме «Покупки»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08.02.23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0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bCs/>
                <w:color w:val="00000A"/>
                <w:sz w:val="24"/>
                <w:szCs w:val="24"/>
                <w:shd w:val="clear" w:color="auto" w:fill="FFFFFF"/>
              </w:rPr>
              <w:t>Контроль навыков чтения по теме « Покупки».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10.02.23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84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Изучающее чтение по теме «Покупки».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13.02.23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13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A"/>
              </w:rPr>
            </w:pPr>
            <w:r w:rsidRPr="0094219A">
              <w:rPr>
                <w:color w:val="00000A"/>
                <w:shd w:val="clear" w:color="auto" w:fill="FFFFFF"/>
              </w:rPr>
              <w:t>Отработка ЛЕ по теме «Покупки».</w:t>
            </w:r>
            <w:r w:rsidRPr="0094219A">
              <w:rPr>
                <w:rStyle w:val="c21"/>
                <w:color w:val="00000A"/>
              </w:rPr>
              <w:t xml:space="preserve"> </w:t>
            </w:r>
            <w:proofErr w:type="gramStart"/>
            <w:r w:rsidRPr="0094219A">
              <w:rPr>
                <w:rStyle w:val="c21"/>
                <w:color w:val="00000A"/>
              </w:rPr>
              <w:t>Обучающее</w:t>
            </w:r>
            <w:proofErr w:type="gramEnd"/>
            <w:r w:rsidRPr="0094219A">
              <w:rPr>
                <w:rStyle w:val="c21"/>
                <w:color w:val="00000A"/>
              </w:rPr>
              <w:t xml:space="preserve"> </w:t>
            </w:r>
            <w:proofErr w:type="spellStart"/>
            <w:r w:rsidRPr="0094219A">
              <w:rPr>
                <w:rStyle w:val="c21"/>
                <w:color w:val="00000A"/>
              </w:rPr>
              <w:t>аудирование</w:t>
            </w:r>
            <w:proofErr w:type="spellEnd"/>
            <w:r w:rsidRPr="0094219A">
              <w:rPr>
                <w:rStyle w:val="c21"/>
                <w:color w:val="00000A"/>
              </w:rPr>
              <w:t xml:space="preserve"> по теме</w:t>
            </w:r>
          </w:p>
          <w:p w:rsidR="0094219A" w:rsidRPr="0094219A" w:rsidRDefault="0094219A" w:rsidP="00B15FC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A"/>
              </w:rPr>
            </w:pPr>
            <w:r w:rsidRPr="0094219A">
              <w:rPr>
                <w:rStyle w:val="c21"/>
                <w:color w:val="00000A"/>
              </w:rPr>
              <w:t>«Покупки»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15.02.23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0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Лондонские рынки (покупки)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17.02.23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2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proofErr w:type="gramStart"/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Обучение монологической речи по теме</w:t>
            </w:r>
            <w:proofErr w:type="gramEnd"/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 xml:space="preserve"> «Покупки» с опорой на  план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20.02.23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64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О моем городе. Письмо другу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22.02.23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Письменный контроль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</w:tr>
      <w:tr w:rsidR="0094219A" w:rsidRPr="0094219A" w:rsidTr="00B15FC1">
        <w:trPr>
          <w:trHeight w:hRule="exact" w:val="49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Поездка в Смоленск.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24.02.23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1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Путешествие по России. Выражение "Мне требуется…, чтобы"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27.02.23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56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Россия - моя страна. Географические названия. Артикль с географическими названиями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01.03.23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69.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Мурманск на карте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03.03.23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93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География России. Прошедшее продолженное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06.03.23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4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Ознакомительное чтение по теме «Посещение Британии», «Национальные праздники Британии»</w:t>
            </w:r>
          </w:p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10.03.23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99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Контроль навыков  </w:t>
            </w:r>
            <w:proofErr w:type="spellStart"/>
            <w:r w:rsidRPr="0094219A">
              <w:rPr>
                <w:sz w:val="24"/>
                <w:szCs w:val="24"/>
              </w:rPr>
              <w:t>аудирования</w:t>
            </w:r>
            <w:proofErr w:type="spellEnd"/>
            <w:r w:rsidRPr="0094219A">
              <w:rPr>
                <w:sz w:val="24"/>
                <w:szCs w:val="24"/>
              </w:rPr>
              <w:t xml:space="preserve"> по теме «Посещение Британии»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13.03.23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Составление диалога-расспроса по теме «На каникулах»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15.03.23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70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Англия и Россия. Сравнение обычаев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17.03.23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5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Погода в России и за рубежом. Закрепление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Progressive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20.03.23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</w:t>
            </w:r>
          </w:p>
        </w:tc>
      </w:tr>
      <w:tr w:rsidR="0094219A" w:rsidRPr="0094219A" w:rsidTr="00B15FC1">
        <w:trPr>
          <w:trHeight w:hRule="exact" w:val="99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Итоговое оценивание</w:t>
            </w:r>
            <w:proofErr w:type="gramStart"/>
            <w:r w:rsidRPr="0094219A">
              <w:rPr>
                <w:sz w:val="24"/>
                <w:szCs w:val="24"/>
              </w:rPr>
              <w:t>.</w:t>
            </w:r>
            <w:proofErr w:type="gramEnd"/>
            <w:r w:rsidRPr="0094219A">
              <w:rPr>
                <w:sz w:val="24"/>
                <w:szCs w:val="24"/>
              </w:rPr>
              <w:t xml:space="preserve"> </w:t>
            </w:r>
            <w:proofErr w:type="gramStart"/>
            <w:r w:rsidRPr="0094219A">
              <w:rPr>
                <w:sz w:val="24"/>
                <w:szCs w:val="24"/>
              </w:rPr>
              <w:t>п</w:t>
            </w:r>
            <w:proofErr w:type="gramEnd"/>
            <w:r w:rsidRPr="0094219A">
              <w:rPr>
                <w:sz w:val="24"/>
                <w:szCs w:val="24"/>
              </w:rPr>
              <w:t>о темам «После школы, Путешествия, О России»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22.03.23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Контрольная работа</w:t>
            </w:r>
          </w:p>
        </w:tc>
      </w:tr>
      <w:tr w:rsidR="0094219A" w:rsidRPr="0094219A" w:rsidTr="00B15FC1">
        <w:trPr>
          <w:trHeight w:hRule="exact" w:val="98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Поездка в Иркутск. Правила написания окончания -</w:t>
            </w:r>
            <w:proofErr w:type="spellStart"/>
            <w:r w:rsidRPr="0094219A">
              <w:rPr>
                <w:sz w:val="24"/>
                <w:szCs w:val="24"/>
              </w:rPr>
              <w:t>ing</w:t>
            </w:r>
            <w:proofErr w:type="spellEnd"/>
            <w:r w:rsidRPr="0094219A">
              <w:rPr>
                <w:sz w:val="24"/>
                <w:szCs w:val="24"/>
              </w:rPr>
              <w:t xml:space="preserve"> с глаголами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24.03.23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</w:t>
            </w:r>
          </w:p>
        </w:tc>
      </w:tr>
      <w:tr w:rsidR="0094219A" w:rsidRPr="0094219A" w:rsidTr="00B15FC1">
        <w:trPr>
          <w:trHeight w:hRule="exact" w:val="11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Посещение Москвы. Тест на тему: "Артикль с географическими названиями"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03.04.23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1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79.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Отвечаем на вопросы иностранного друга. Письмо другу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05. 04.23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работа; Письменный контроль</w:t>
            </w:r>
          </w:p>
        </w:tc>
      </w:tr>
      <w:tr w:rsidR="0094219A" w:rsidRPr="0094219A" w:rsidTr="00B15FC1">
        <w:trPr>
          <w:trHeight w:hRule="exact" w:val="84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Достопримечательности. Особенности употребления глаголов </w:t>
            </w:r>
            <w:proofErr w:type="spellStart"/>
            <w:r w:rsidRPr="0094219A">
              <w:rPr>
                <w:sz w:val="24"/>
                <w:szCs w:val="24"/>
              </w:rPr>
              <w:t>to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say</w:t>
            </w:r>
            <w:proofErr w:type="spellEnd"/>
            <w:r w:rsidRPr="0094219A">
              <w:rPr>
                <w:sz w:val="24"/>
                <w:szCs w:val="24"/>
              </w:rPr>
              <w:t xml:space="preserve"> / </w:t>
            </w:r>
            <w:proofErr w:type="spellStart"/>
            <w:r w:rsidRPr="0094219A">
              <w:rPr>
                <w:sz w:val="24"/>
                <w:szCs w:val="24"/>
              </w:rPr>
              <w:t>to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tell</w:t>
            </w:r>
            <w:proofErr w:type="spellEnd"/>
            <w:r w:rsidRPr="0094219A">
              <w:rPr>
                <w:sz w:val="24"/>
                <w:szCs w:val="24"/>
              </w:rPr>
              <w:t>. Фонетическое чтение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07. 04.23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34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Особенности употребления глаголов </w:t>
            </w:r>
            <w:proofErr w:type="spellStart"/>
            <w:r w:rsidRPr="0094219A">
              <w:rPr>
                <w:sz w:val="24"/>
                <w:szCs w:val="24"/>
              </w:rPr>
              <w:t>to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come</w:t>
            </w:r>
            <w:proofErr w:type="spellEnd"/>
            <w:r w:rsidRPr="0094219A">
              <w:rPr>
                <w:sz w:val="24"/>
                <w:szCs w:val="24"/>
              </w:rPr>
              <w:t xml:space="preserve"> / </w:t>
            </w:r>
            <w:proofErr w:type="spellStart"/>
            <w:r w:rsidRPr="0094219A">
              <w:rPr>
                <w:sz w:val="24"/>
                <w:szCs w:val="24"/>
              </w:rPr>
              <w:t>to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go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10. 04.23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112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  <w:lang w:val="en-US"/>
              </w:rPr>
            </w:pPr>
            <w:r w:rsidRPr="0094219A">
              <w:rPr>
                <w:sz w:val="24"/>
                <w:szCs w:val="24"/>
              </w:rPr>
              <w:t>Транспорт. Мой город. Спрашиваем дорогу. Тест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по</w:t>
            </w:r>
            <w:r w:rsidRPr="0094219A">
              <w:rPr>
                <w:sz w:val="24"/>
                <w:szCs w:val="24"/>
                <w:lang w:val="en-US"/>
              </w:rPr>
              <w:t xml:space="preserve"> </w:t>
            </w:r>
            <w:r w:rsidRPr="0094219A">
              <w:rPr>
                <w:sz w:val="24"/>
                <w:szCs w:val="24"/>
              </w:rPr>
              <w:t>теме</w:t>
            </w:r>
            <w:r w:rsidRPr="0094219A">
              <w:rPr>
                <w:sz w:val="24"/>
                <w:szCs w:val="24"/>
                <w:lang w:val="en-US"/>
              </w:rPr>
              <w:t xml:space="preserve"> "</w:t>
            </w:r>
            <w:r w:rsidRPr="0094219A">
              <w:rPr>
                <w:sz w:val="24"/>
                <w:szCs w:val="24"/>
              </w:rPr>
              <w:t>Глаголы</w:t>
            </w:r>
            <w:r w:rsidRPr="0094219A">
              <w:rPr>
                <w:sz w:val="24"/>
                <w:szCs w:val="24"/>
                <w:lang w:val="en-US"/>
              </w:rPr>
              <w:t xml:space="preserve"> come, go, say, tell"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12. 04.23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Тест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Мой город. Проект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14. 04.23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64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Контроль навыков  </w:t>
            </w:r>
            <w:proofErr w:type="spellStart"/>
            <w:r w:rsidRPr="0094219A">
              <w:rPr>
                <w:sz w:val="24"/>
                <w:szCs w:val="24"/>
              </w:rPr>
              <w:t>аудирования</w:t>
            </w:r>
            <w:proofErr w:type="spellEnd"/>
            <w:r w:rsidRPr="0094219A">
              <w:rPr>
                <w:sz w:val="24"/>
                <w:szCs w:val="24"/>
              </w:rPr>
              <w:t xml:space="preserve"> по теме </w:t>
            </w: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«</w:t>
            </w:r>
            <w:r w:rsidRPr="0094219A">
              <w:rPr>
                <w:color w:val="000000"/>
                <w:sz w:val="24"/>
                <w:szCs w:val="24"/>
                <w:shd w:val="clear" w:color="auto" w:fill="FFFFFF"/>
              </w:rPr>
              <w:t>Родной город/село</w:t>
            </w:r>
            <w:r w:rsidRPr="0094219A">
              <w:rPr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17. 04.23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6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Известные люди России (Чехов, Толстой, Чайковский, Глинка). Фонетическое чтение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19.04.23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8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 навыков чтения по теме «Известные люди России»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21.04.23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Практическая работа</w:t>
            </w:r>
          </w:p>
        </w:tc>
      </w:tr>
      <w:tr w:rsidR="0094219A" w:rsidRPr="0094219A" w:rsidTr="00B15FC1">
        <w:trPr>
          <w:trHeight w:hRule="exact" w:val="9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Знакомство с творчеством известных писателей (Эзоп "План мышей"; Л. Хьюз)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24. 04.23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93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Знакомство с творчеством известных писателей (Эзоп "Козленок и волк")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26. 04.23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9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89.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Знакомство с творчеством известных писателей (Эзоп, басня "Львица и лиса")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28. 04.23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</w:tbl>
    <w:p w:rsidR="0094219A" w:rsidRPr="0094219A" w:rsidRDefault="0094219A" w:rsidP="0094219A">
      <w:pPr>
        <w:spacing w:line="14" w:lineRule="exact"/>
        <w:rPr>
          <w:sz w:val="24"/>
          <w:szCs w:val="24"/>
        </w:rPr>
      </w:pPr>
    </w:p>
    <w:p w:rsidR="0094219A" w:rsidRPr="0094219A" w:rsidRDefault="0094219A" w:rsidP="0094219A">
      <w:pPr>
        <w:rPr>
          <w:sz w:val="24"/>
          <w:szCs w:val="24"/>
        </w:rPr>
        <w:sectPr w:rsidR="0094219A" w:rsidRPr="0094219A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4219A" w:rsidRPr="0094219A" w:rsidRDefault="0094219A" w:rsidP="0094219A">
      <w:pPr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68"/>
        <w:gridCol w:w="2618"/>
        <w:gridCol w:w="732"/>
        <w:gridCol w:w="1620"/>
        <w:gridCol w:w="1668"/>
        <w:gridCol w:w="1164"/>
        <w:gridCol w:w="1682"/>
      </w:tblGrid>
      <w:tr w:rsidR="0094219A" w:rsidRPr="0094219A" w:rsidTr="00B15FC1">
        <w:trPr>
          <w:trHeight w:hRule="exact" w:val="114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proofErr w:type="gramStart"/>
            <w:r w:rsidRPr="0094219A">
              <w:rPr>
                <w:sz w:val="24"/>
                <w:szCs w:val="24"/>
              </w:rPr>
              <w:t>Знакомство с творчеством известных писателей (Кристина Россетти.</w:t>
            </w:r>
            <w:proofErr w:type="gramEnd"/>
            <w:r w:rsidRPr="0094219A">
              <w:rPr>
                <w:sz w:val="24"/>
                <w:szCs w:val="24"/>
              </w:rPr>
              <w:t xml:space="preserve"> </w:t>
            </w:r>
            <w:proofErr w:type="gramStart"/>
            <w:r w:rsidRPr="0094219A">
              <w:rPr>
                <w:sz w:val="24"/>
                <w:szCs w:val="24"/>
              </w:rPr>
              <w:t>Стихи)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05.05.23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849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Наши домашние животные. Изучение новой лексики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08.05.23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Домашние питомцы моих друзей. Альтернативный вопрос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10.05.23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контроль;</w:t>
            </w:r>
          </w:p>
        </w:tc>
      </w:tr>
      <w:tr w:rsidR="0094219A" w:rsidRPr="0094219A" w:rsidTr="00B15FC1">
        <w:trPr>
          <w:trHeight w:hRule="exact" w:val="85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В зоомагазине. Тест по теме «Специальные вопросы»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12.05.23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Тест</w:t>
            </w:r>
          </w:p>
        </w:tc>
      </w:tr>
      <w:tr w:rsidR="0094219A" w:rsidRPr="0094219A" w:rsidTr="00B15FC1">
        <w:trPr>
          <w:trHeight w:hRule="exact" w:val="85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Животный мир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13.05.23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 Практическая работа; </w:t>
            </w:r>
          </w:p>
        </w:tc>
      </w:tr>
      <w:tr w:rsidR="0094219A" w:rsidRPr="0094219A" w:rsidTr="00B15FC1">
        <w:trPr>
          <w:trHeight w:hRule="exact" w:val="637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Повторение образования </w:t>
            </w:r>
            <w:proofErr w:type="spellStart"/>
            <w:r w:rsidRPr="0094219A">
              <w:rPr>
                <w:sz w:val="24"/>
                <w:szCs w:val="24"/>
              </w:rPr>
              <w:t>мн.ч</w:t>
            </w:r>
            <w:proofErr w:type="spellEnd"/>
            <w:r w:rsidRPr="0094219A">
              <w:rPr>
                <w:sz w:val="24"/>
                <w:szCs w:val="24"/>
              </w:rPr>
              <w:t>. существительных.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15.05.23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Устный опрос; </w:t>
            </w:r>
          </w:p>
        </w:tc>
      </w:tr>
      <w:tr w:rsidR="0094219A" w:rsidRPr="0094219A" w:rsidTr="00B15FC1">
        <w:trPr>
          <w:trHeight w:hRule="exact" w:val="844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96.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 xml:space="preserve">Погода в России и за рубежом. Закрепление </w:t>
            </w:r>
            <w:proofErr w:type="spellStart"/>
            <w:r w:rsidRPr="0094219A">
              <w:rPr>
                <w:sz w:val="24"/>
                <w:szCs w:val="24"/>
              </w:rPr>
              <w:t>Past</w:t>
            </w:r>
            <w:proofErr w:type="spellEnd"/>
            <w:r w:rsidRPr="0094219A">
              <w:rPr>
                <w:sz w:val="24"/>
                <w:szCs w:val="24"/>
              </w:rPr>
              <w:t xml:space="preserve"> </w:t>
            </w:r>
            <w:proofErr w:type="spellStart"/>
            <w:r w:rsidRPr="0094219A">
              <w:rPr>
                <w:sz w:val="24"/>
                <w:szCs w:val="24"/>
              </w:rPr>
              <w:t>Progressive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17.05.23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</w:t>
            </w:r>
          </w:p>
        </w:tc>
      </w:tr>
      <w:tr w:rsidR="0094219A" w:rsidRPr="0094219A" w:rsidTr="00B15FC1">
        <w:trPr>
          <w:trHeight w:hRule="exact" w:val="99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97.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Тест на тему «Множественное число существительных»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100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19.05.23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Тест</w:t>
            </w:r>
          </w:p>
        </w:tc>
      </w:tr>
      <w:tr w:rsidR="0094219A" w:rsidRPr="0094219A" w:rsidTr="00B15FC1">
        <w:trPr>
          <w:trHeight w:hRule="exact" w:val="1269"/>
        </w:trPr>
        <w:tc>
          <w:tcPr>
            <w:tcW w:w="10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98.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 навыков чтения по теме «Домашние и дикие животные»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22.05.23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Фонетическое чтение;</w:t>
            </w:r>
          </w:p>
        </w:tc>
      </w:tr>
      <w:tr w:rsidR="0094219A" w:rsidRPr="0094219A" w:rsidTr="00B15FC1">
        <w:trPr>
          <w:trHeight w:hRule="exact" w:val="92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99.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proofErr w:type="spellStart"/>
            <w:r w:rsidRPr="0094219A">
              <w:rPr>
                <w:sz w:val="24"/>
                <w:szCs w:val="24"/>
              </w:rPr>
              <w:t>Round</w:t>
            </w:r>
            <w:proofErr w:type="spellEnd"/>
            <w:r w:rsidRPr="0094219A">
              <w:rPr>
                <w:sz w:val="24"/>
                <w:szCs w:val="24"/>
              </w:rPr>
              <w:t xml:space="preserve">- </w:t>
            </w:r>
            <w:proofErr w:type="spellStart"/>
            <w:r w:rsidRPr="0094219A">
              <w:rPr>
                <w:sz w:val="24"/>
                <w:szCs w:val="24"/>
              </w:rPr>
              <w:t>up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24.05.23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контроль;</w:t>
            </w:r>
          </w:p>
        </w:tc>
      </w:tr>
      <w:tr w:rsidR="0094219A" w:rsidRPr="0094219A" w:rsidTr="00B15FC1">
        <w:trPr>
          <w:trHeight w:hRule="exact" w:val="70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100.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26.05.23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Контрольная работа</w:t>
            </w:r>
          </w:p>
        </w:tc>
      </w:tr>
      <w:tr w:rsidR="0094219A" w:rsidRPr="0094219A" w:rsidTr="00B15FC1">
        <w:trPr>
          <w:trHeight w:hRule="exact" w:val="84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101.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Анализ и коррекция ошибок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29.05.23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 Письменный контроль;</w:t>
            </w:r>
          </w:p>
        </w:tc>
      </w:tr>
      <w:tr w:rsidR="0094219A" w:rsidRPr="0094219A" w:rsidTr="00B15FC1">
        <w:trPr>
          <w:trHeight w:hRule="exact" w:val="49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102.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Заключительный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30.05.23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Устный опрос;</w:t>
            </w:r>
          </w:p>
        </w:tc>
      </w:tr>
      <w:tr w:rsidR="0094219A" w:rsidRPr="0094219A" w:rsidTr="00B15FC1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62" w:lineRule="auto"/>
              <w:ind w:left="72" w:right="144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spacing w:before="98" w:line="230" w:lineRule="auto"/>
              <w:ind w:left="72"/>
              <w:rPr>
                <w:sz w:val="24"/>
                <w:szCs w:val="24"/>
              </w:rPr>
            </w:pPr>
            <w:r w:rsidRPr="0094219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4219A" w:rsidRPr="0094219A" w:rsidRDefault="0094219A" w:rsidP="00B15FC1">
            <w:pPr>
              <w:rPr>
                <w:sz w:val="24"/>
                <w:szCs w:val="24"/>
              </w:rPr>
            </w:pPr>
            <w:r w:rsidRPr="0094219A">
              <w:rPr>
                <w:sz w:val="24"/>
                <w:szCs w:val="24"/>
              </w:rPr>
              <w:t>11</w:t>
            </w:r>
          </w:p>
        </w:tc>
      </w:tr>
    </w:tbl>
    <w:p w:rsidR="0094219A" w:rsidRPr="0094219A" w:rsidRDefault="0094219A" w:rsidP="0094219A">
      <w:pPr>
        <w:spacing w:line="14" w:lineRule="exact"/>
        <w:rPr>
          <w:sz w:val="24"/>
          <w:szCs w:val="24"/>
        </w:rPr>
      </w:pPr>
    </w:p>
    <w:p w:rsidR="0094219A" w:rsidRPr="0094219A" w:rsidRDefault="0094219A" w:rsidP="0094219A">
      <w:pPr>
        <w:rPr>
          <w:sz w:val="24"/>
          <w:szCs w:val="24"/>
        </w:rPr>
        <w:sectPr w:rsidR="0094219A" w:rsidRPr="0094219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4219A" w:rsidRPr="0094219A" w:rsidRDefault="0094219A" w:rsidP="0094219A">
      <w:pPr>
        <w:spacing w:after="78" w:line="220" w:lineRule="exact"/>
        <w:rPr>
          <w:sz w:val="24"/>
          <w:szCs w:val="24"/>
        </w:rPr>
      </w:pPr>
    </w:p>
    <w:p w:rsidR="0094219A" w:rsidRPr="0094219A" w:rsidRDefault="0094219A" w:rsidP="0094219A">
      <w:pPr>
        <w:spacing w:line="230" w:lineRule="auto"/>
        <w:rPr>
          <w:sz w:val="24"/>
          <w:szCs w:val="24"/>
        </w:rPr>
      </w:pPr>
      <w:r w:rsidRPr="0094219A">
        <w:rPr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94219A" w:rsidRPr="0094219A" w:rsidRDefault="0094219A" w:rsidP="0094219A">
      <w:pPr>
        <w:spacing w:before="346" w:line="230" w:lineRule="auto"/>
        <w:rPr>
          <w:sz w:val="24"/>
          <w:szCs w:val="24"/>
        </w:rPr>
      </w:pPr>
      <w:r w:rsidRPr="0094219A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94219A" w:rsidRPr="0094219A" w:rsidRDefault="0094219A" w:rsidP="0094219A">
      <w:pPr>
        <w:spacing w:before="166" w:line="271" w:lineRule="auto"/>
        <w:ind w:right="1008"/>
        <w:rPr>
          <w:sz w:val="24"/>
          <w:szCs w:val="24"/>
        </w:rPr>
      </w:pPr>
      <w:r w:rsidRPr="0094219A">
        <w:rPr>
          <w:color w:val="000000"/>
          <w:sz w:val="24"/>
          <w:szCs w:val="24"/>
        </w:rPr>
        <w:t>Афанасьева О.В., Михеева И.В., Баранова К.М. Английский язык (в 2 частях). 5 класс. ОО</w:t>
      </w:r>
      <w:proofErr w:type="gramStart"/>
      <w:r w:rsidRPr="0094219A">
        <w:rPr>
          <w:color w:val="000000"/>
          <w:sz w:val="24"/>
          <w:szCs w:val="24"/>
        </w:rPr>
        <w:t>О«</w:t>
      </w:r>
      <w:proofErr w:type="gramEnd"/>
      <w:r w:rsidRPr="0094219A">
        <w:rPr>
          <w:color w:val="000000"/>
          <w:sz w:val="24"/>
          <w:szCs w:val="24"/>
        </w:rPr>
        <w:t xml:space="preserve">ДРОФА»; АО «Издательство Просвещение»; </w:t>
      </w:r>
      <w:r w:rsidRPr="0094219A">
        <w:rPr>
          <w:sz w:val="24"/>
          <w:szCs w:val="24"/>
        </w:rPr>
        <w:br/>
      </w:r>
      <w:r w:rsidRPr="0094219A">
        <w:rPr>
          <w:color w:val="000000"/>
          <w:sz w:val="24"/>
          <w:szCs w:val="24"/>
        </w:rPr>
        <w:t>Введите свой вариант:</w:t>
      </w:r>
    </w:p>
    <w:p w:rsidR="0094219A" w:rsidRPr="0094219A" w:rsidRDefault="0094219A" w:rsidP="0094219A">
      <w:pPr>
        <w:spacing w:before="262" w:line="230" w:lineRule="auto"/>
        <w:rPr>
          <w:sz w:val="24"/>
          <w:szCs w:val="24"/>
        </w:rPr>
      </w:pPr>
      <w:r w:rsidRPr="0094219A">
        <w:rPr>
          <w:b/>
          <w:color w:val="000000"/>
          <w:sz w:val="24"/>
          <w:szCs w:val="24"/>
        </w:rPr>
        <w:t>МЕТОДИЧЕСКИЕ МАТЕРИАЛЫ ДЛЯ УЧИТЕЛЯ</w:t>
      </w:r>
    </w:p>
    <w:p w:rsidR="0094219A" w:rsidRPr="0094219A" w:rsidRDefault="0094219A" w:rsidP="0094219A">
      <w:pPr>
        <w:spacing w:before="166" w:line="281" w:lineRule="auto"/>
        <w:rPr>
          <w:sz w:val="24"/>
          <w:szCs w:val="24"/>
        </w:rPr>
      </w:pPr>
      <w:r w:rsidRPr="0094219A">
        <w:rPr>
          <w:rFonts w:ascii="Tahoma" w:hAnsi="Tahoma" w:cs="Tahoma"/>
          <w:color w:val="000000"/>
          <w:sz w:val="24"/>
          <w:szCs w:val="24"/>
        </w:rPr>
        <w:t>�</w:t>
      </w:r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О.В.Афанасьева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И.В.Михеева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К.М.Баранова</w:t>
      </w:r>
      <w:proofErr w:type="spellEnd"/>
      <w:r w:rsidRPr="0094219A">
        <w:rPr>
          <w:color w:val="000000"/>
          <w:sz w:val="24"/>
          <w:szCs w:val="24"/>
        </w:rPr>
        <w:t xml:space="preserve">. Авторская программа по английскому языку к УМК </w:t>
      </w:r>
      <w:proofErr w:type="spellStart"/>
      <w:r w:rsidRPr="0094219A">
        <w:rPr>
          <w:color w:val="000000"/>
          <w:sz w:val="24"/>
          <w:szCs w:val="24"/>
        </w:rPr>
        <w:t>О.В.Афанасьева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И.В.Михеева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К.М.Баранова</w:t>
      </w:r>
      <w:proofErr w:type="spellEnd"/>
      <w:r w:rsidRPr="0094219A">
        <w:rPr>
          <w:color w:val="000000"/>
          <w:sz w:val="24"/>
          <w:szCs w:val="24"/>
        </w:rPr>
        <w:t xml:space="preserve">. «Английский язык: </w:t>
      </w:r>
      <w:proofErr w:type="spellStart"/>
      <w:r w:rsidRPr="0094219A">
        <w:rPr>
          <w:color w:val="000000"/>
          <w:sz w:val="24"/>
          <w:szCs w:val="24"/>
        </w:rPr>
        <w:t>Rainbow</w:t>
      </w:r>
      <w:proofErr w:type="spellEnd"/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English</w:t>
      </w:r>
      <w:proofErr w:type="spellEnd"/>
      <w:r w:rsidRPr="0094219A">
        <w:rPr>
          <w:color w:val="000000"/>
          <w:sz w:val="24"/>
          <w:szCs w:val="24"/>
        </w:rPr>
        <w:t>» для учащихся 5-9 классов общеобразовательных учреждений - Москва: Дрофа, 2020;</w:t>
      </w:r>
      <w:r w:rsidRPr="0094219A">
        <w:rPr>
          <w:sz w:val="24"/>
          <w:szCs w:val="24"/>
        </w:rPr>
        <w:br/>
      </w:r>
      <w:r w:rsidRPr="0094219A">
        <w:rPr>
          <w:rFonts w:ascii="Tahoma" w:hAnsi="Tahoma" w:cs="Tahoma"/>
          <w:color w:val="000000"/>
          <w:sz w:val="24"/>
          <w:szCs w:val="24"/>
        </w:rPr>
        <w:t>�</w:t>
      </w:r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О.В.Афанасьева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И.В.Михеева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К.М.Баранова</w:t>
      </w:r>
      <w:proofErr w:type="spellEnd"/>
      <w:r w:rsidRPr="0094219A">
        <w:rPr>
          <w:color w:val="000000"/>
          <w:sz w:val="24"/>
          <w:szCs w:val="24"/>
        </w:rPr>
        <w:t xml:space="preserve">. «Английский язык: </w:t>
      </w:r>
      <w:proofErr w:type="spellStart"/>
      <w:r w:rsidRPr="0094219A">
        <w:rPr>
          <w:color w:val="000000"/>
          <w:sz w:val="24"/>
          <w:szCs w:val="24"/>
        </w:rPr>
        <w:t>Rainbow</w:t>
      </w:r>
      <w:proofErr w:type="spellEnd"/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English</w:t>
      </w:r>
      <w:proofErr w:type="spellEnd"/>
      <w:r w:rsidRPr="0094219A">
        <w:rPr>
          <w:color w:val="000000"/>
          <w:sz w:val="24"/>
          <w:szCs w:val="24"/>
        </w:rPr>
        <w:t xml:space="preserve">»: MP3 - Москва: Дрофа, 2020. </w:t>
      </w:r>
    </w:p>
    <w:p w:rsidR="0094219A" w:rsidRPr="0094219A" w:rsidRDefault="0094219A" w:rsidP="0094219A">
      <w:pPr>
        <w:spacing w:before="70"/>
        <w:ind w:right="288"/>
        <w:rPr>
          <w:sz w:val="24"/>
          <w:szCs w:val="24"/>
        </w:rPr>
      </w:pPr>
      <w:proofErr w:type="spellStart"/>
      <w:r w:rsidRPr="0094219A">
        <w:rPr>
          <w:color w:val="000000"/>
          <w:sz w:val="24"/>
          <w:szCs w:val="24"/>
        </w:rPr>
        <w:t>О.В.Афанасьева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И.В.Михеева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К.М.Баранова</w:t>
      </w:r>
      <w:proofErr w:type="spellEnd"/>
      <w:r w:rsidRPr="0094219A">
        <w:rPr>
          <w:color w:val="000000"/>
          <w:sz w:val="24"/>
          <w:szCs w:val="24"/>
        </w:rPr>
        <w:t xml:space="preserve">. «Английский язык: </w:t>
      </w:r>
      <w:proofErr w:type="spellStart"/>
      <w:r w:rsidRPr="0094219A">
        <w:rPr>
          <w:color w:val="000000"/>
          <w:sz w:val="24"/>
          <w:szCs w:val="24"/>
        </w:rPr>
        <w:t>Rainbow</w:t>
      </w:r>
      <w:proofErr w:type="spellEnd"/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English</w:t>
      </w:r>
      <w:proofErr w:type="spellEnd"/>
      <w:r w:rsidRPr="0094219A">
        <w:rPr>
          <w:color w:val="000000"/>
          <w:sz w:val="24"/>
          <w:szCs w:val="24"/>
        </w:rPr>
        <w:t>» для учащихся 5 классов Лексик</w:t>
      </w:r>
      <w:proofErr w:type="gramStart"/>
      <w:r w:rsidRPr="0094219A">
        <w:rPr>
          <w:color w:val="000000"/>
          <w:sz w:val="24"/>
          <w:szCs w:val="24"/>
        </w:rPr>
        <w:t>о-</w:t>
      </w:r>
      <w:proofErr w:type="gramEnd"/>
      <w:r w:rsidRPr="0094219A">
        <w:rPr>
          <w:color w:val="000000"/>
          <w:sz w:val="24"/>
          <w:szCs w:val="24"/>
        </w:rPr>
        <w:t xml:space="preserve"> грамматический практикум; </w:t>
      </w:r>
      <w:r w:rsidRPr="0094219A">
        <w:rPr>
          <w:sz w:val="24"/>
          <w:szCs w:val="24"/>
        </w:rPr>
        <w:br/>
      </w:r>
      <w:proofErr w:type="spellStart"/>
      <w:r w:rsidRPr="0094219A">
        <w:rPr>
          <w:color w:val="000000"/>
          <w:sz w:val="24"/>
          <w:szCs w:val="24"/>
        </w:rPr>
        <w:t>О.В.Афанасьева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И.В.Михеева</w:t>
      </w:r>
      <w:proofErr w:type="spellEnd"/>
      <w:r w:rsidRPr="0094219A">
        <w:rPr>
          <w:color w:val="000000"/>
          <w:sz w:val="24"/>
          <w:szCs w:val="24"/>
        </w:rPr>
        <w:t xml:space="preserve">, </w:t>
      </w:r>
      <w:proofErr w:type="spellStart"/>
      <w:r w:rsidRPr="0094219A">
        <w:rPr>
          <w:color w:val="000000"/>
          <w:sz w:val="24"/>
          <w:szCs w:val="24"/>
        </w:rPr>
        <w:t>К.М.Баранова</w:t>
      </w:r>
      <w:proofErr w:type="spellEnd"/>
      <w:r w:rsidRPr="0094219A">
        <w:rPr>
          <w:color w:val="000000"/>
          <w:sz w:val="24"/>
          <w:szCs w:val="24"/>
        </w:rPr>
        <w:t xml:space="preserve">. «Английский язык: </w:t>
      </w:r>
      <w:proofErr w:type="spellStart"/>
      <w:r w:rsidRPr="0094219A">
        <w:rPr>
          <w:color w:val="000000"/>
          <w:sz w:val="24"/>
          <w:szCs w:val="24"/>
        </w:rPr>
        <w:t>Rainbow</w:t>
      </w:r>
      <w:proofErr w:type="spellEnd"/>
      <w:r w:rsidRPr="0094219A">
        <w:rPr>
          <w:color w:val="000000"/>
          <w:sz w:val="24"/>
          <w:szCs w:val="24"/>
        </w:rPr>
        <w:t xml:space="preserve"> </w:t>
      </w:r>
      <w:proofErr w:type="spellStart"/>
      <w:r w:rsidRPr="0094219A">
        <w:rPr>
          <w:color w:val="000000"/>
          <w:sz w:val="24"/>
          <w:szCs w:val="24"/>
        </w:rPr>
        <w:t>English</w:t>
      </w:r>
      <w:proofErr w:type="spellEnd"/>
      <w:r w:rsidRPr="0094219A">
        <w:rPr>
          <w:color w:val="000000"/>
          <w:sz w:val="24"/>
          <w:szCs w:val="24"/>
        </w:rPr>
        <w:t>» для учащихся 5 классов Диагностические работы</w:t>
      </w:r>
    </w:p>
    <w:p w:rsidR="0094219A" w:rsidRPr="0094219A" w:rsidRDefault="0094219A" w:rsidP="0094219A">
      <w:pPr>
        <w:spacing w:before="262" w:line="230" w:lineRule="auto"/>
        <w:rPr>
          <w:sz w:val="24"/>
          <w:szCs w:val="24"/>
        </w:rPr>
      </w:pPr>
      <w:r w:rsidRPr="0094219A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4219A" w:rsidRPr="0094219A" w:rsidRDefault="0094219A" w:rsidP="0094219A">
      <w:pPr>
        <w:spacing w:before="166" w:line="230" w:lineRule="auto"/>
        <w:rPr>
          <w:sz w:val="24"/>
          <w:szCs w:val="24"/>
          <w:lang w:val="en-US"/>
        </w:rPr>
      </w:pPr>
      <w:r w:rsidRPr="0094219A">
        <w:rPr>
          <w:color w:val="000000"/>
          <w:sz w:val="24"/>
          <w:szCs w:val="24"/>
          <w:lang w:val="en-US"/>
        </w:rPr>
        <w:t xml:space="preserve">yaklass.ru, </w:t>
      </w:r>
      <w:proofErr w:type="spellStart"/>
      <w:r w:rsidRPr="0094219A">
        <w:rPr>
          <w:color w:val="000000"/>
          <w:sz w:val="24"/>
          <w:szCs w:val="24"/>
          <w:lang w:val="en-US"/>
        </w:rPr>
        <w:t>skysmart</w:t>
      </w:r>
      <w:proofErr w:type="spellEnd"/>
      <w:r w:rsidRPr="0094219A">
        <w:rPr>
          <w:color w:val="000000"/>
          <w:sz w:val="24"/>
          <w:szCs w:val="24"/>
          <w:lang w:val="en-US"/>
        </w:rPr>
        <w:t xml:space="preserve">, </w:t>
      </w:r>
      <w:proofErr w:type="spellStart"/>
      <w:r w:rsidRPr="0094219A">
        <w:rPr>
          <w:color w:val="000000"/>
          <w:sz w:val="24"/>
          <w:szCs w:val="24"/>
          <w:lang w:val="en-US"/>
        </w:rPr>
        <w:t>learningapps</w:t>
      </w:r>
      <w:proofErr w:type="gramStart"/>
      <w:r w:rsidRPr="0094219A">
        <w:rPr>
          <w:color w:val="000000"/>
          <w:sz w:val="24"/>
          <w:szCs w:val="24"/>
          <w:lang w:val="en-US"/>
        </w:rPr>
        <w:t>,resh.edu.ru</w:t>
      </w:r>
      <w:proofErr w:type="spellEnd"/>
      <w:proofErr w:type="gramEnd"/>
    </w:p>
    <w:p w:rsidR="0094219A" w:rsidRPr="0094219A" w:rsidRDefault="0094219A" w:rsidP="0094219A">
      <w:pPr>
        <w:spacing w:after="78" w:line="220" w:lineRule="exact"/>
        <w:rPr>
          <w:sz w:val="24"/>
          <w:szCs w:val="24"/>
          <w:lang w:val="en-US"/>
        </w:rPr>
      </w:pPr>
    </w:p>
    <w:p w:rsidR="00167DE4" w:rsidRPr="00662975" w:rsidRDefault="00167DE4">
      <w:pPr>
        <w:pStyle w:val="a5"/>
        <w:spacing w:before="4"/>
        <w:ind w:left="0" w:firstLine="0"/>
        <w:rPr>
          <w:b/>
          <w:lang w:val="en-US"/>
        </w:rPr>
      </w:pPr>
    </w:p>
    <w:sectPr w:rsidR="00167DE4" w:rsidRPr="0066297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46C5A66"/>
    <w:multiLevelType w:val="hybridMultilevel"/>
    <w:tmpl w:val="6DFAA75A"/>
    <w:lvl w:ilvl="0" w:tplc="BD1C80FA">
      <w:numFmt w:val="bullet"/>
      <w:lvlText w:val="—"/>
      <w:lvlJc w:val="left"/>
      <w:pPr>
        <w:ind w:left="10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58A830">
      <w:numFmt w:val="bullet"/>
      <w:lvlText w:val="•"/>
      <w:lvlJc w:val="left"/>
      <w:pPr>
        <w:ind w:left="1168" w:hanging="421"/>
      </w:pPr>
      <w:rPr>
        <w:rFonts w:hint="default"/>
        <w:lang w:val="ru-RU" w:eastAsia="en-US" w:bidi="ar-SA"/>
      </w:rPr>
    </w:lvl>
    <w:lvl w:ilvl="2" w:tplc="CC1A9966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 w:tplc="7958C42E">
      <w:numFmt w:val="bullet"/>
      <w:lvlText w:val="•"/>
      <w:lvlJc w:val="left"/>
      <w:pPr>
        <w:ind w:left="3304" w:hanging="421"/>
      </w:pPr>
      <w:rPr>
        <w:rFonts w:hint="default"/>
        <w:lang w:val="ru-RU" w:eastAsia="en-US" w:bidi="ar-SA"/>
      </w:rPr>
    </w:lvl>
    <w:lvl w:ilvl="4" w:tplc="BABEB5A4">
      <w:numFmt w:val="bullet"/>
      <w:lvlText w:val="•"/>
      <w:lvlJc w:val="left"/>
      <w:pPr>
        <w:ind w:left="4372" w:hanging="421"/>
      </w:pPr>
      <w:rPr>
        <w:rFonts w:hint="default"/>
        <w:lang w:val="ru-RU" w:eastAsia="en-US" w:bidi="ar-SA"/>
      </w:rPr>
    </w:lvl>
    <w:lvl w:ilvl="5" w:tplc="F38015E8">
      <w:numFmt w:val="bullet"/>
      <w:lvlText w:val="•"/>
      <w:lvlJc w:val="left"/>
      <w:pPr>
        <w:ind w:left="5440" w:hanging="421"/>
      </w:pPr>
      <w:rPr>
        <w:rFonts w:hint="default"/>
        <w:lang w:val="ru-RU" w:eastAsia="en-US" w:bidi="ar-SA"/>
      </w:rPr>
    </w:lvl>
    <w:lvl w:ilvl="6" w:tplc="B1CEA44E">
      <w:numFmt w:val="bullet"/>
      <w:lvlText w:val="•"/>
      <w:lvlJc w:val="left"/>
      <w:pPr>
        <w:ind w:left="6508" w:hanging="421"/>
      </w:pPr>
      <w:rPr>
        <w:rFonts w:hint="default"/>
        <w:lang w:val="ru-RU" w:eastAsia="en-US" w:bidi="ar-SA"/>
      </w:rPr>
    </w:lvl>
    <w:lvl w:ilvl="7" w:tplc="C82AA8A2">
      <w:numFmt w:val="bullet"/>
      <w:lvlText w:val="•"/>
      <w:lvlJc w:val="left"/>
      <w:pPr>
        <w:ind w:left="7576" w:hanging="421"/>
      </w:pPr>
      <w:rPr>
        <w:rFonts w:hint="default"/>
        <w:lang w:val="ru-RU" w:eastAsia="en-US" w:bidi="ar-SA"/>
      </w:rPr>
    </w:lvl>
    <w:lvl w:ilvl="8" w:tplc="D736D7C6">
      <w:numFmt w:val="bullet"/>
      <w:lvlText w:val="•"/>
      <w:lvlJc w:val="left"/>
      <w:pPr>
        <w:ind w:left="8644" w:hanging="421"/>
      </w:pPr>
      <w:rPr>
        <w:rFonts w:hint="default"/>
        <w:lang w:val="ru-RU" w:eastAsia="en-US" w:bidi="ar-SA"/>
      </w:rPr>
    </w:lvl>
  </w:abstractNum>
  <w:abstractNum w:abstractNumId="10">
    <w:nsid w:val="1210317E"/>
    <w:multiLevelType w:val="hybridMultilevel"/>
    <w:tmpl w:val="BD56303A"/>
    <w:lvl w:ilvl="0" w:tplc="7BFE1E7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3D4D1B2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10AA9CD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09626660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D02830B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4260E904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F9C238B2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90F200D0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8254498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1">
    <w:nsid w:val="1A142423"/>
    <w:multiLevelType w:val="hybridMultilevel"/>
    <w:tmpl w:val="F7BEDBF2"/>
    <w:lvl w:ilvl="0" w:tplc="67A0DB3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5CD222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EF7881F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C60A12F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B688231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5178CE48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37E0D5F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E9864CDE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77EC3D8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2">
    <w:nsid w:val="1ED911F4"/>
    <w:multiLevelType w:val="hybridMultilevel"/>
    <w:tmpl w:val="E01E86FE"/>
    <w:lvl w:ilvl="0" w:tplc="4296EC4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83A1E08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A2DC5DCE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26D8B2AC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EF46011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7DEC648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022C9296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52A2A30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F44CCB2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3">
    <w:nsid w:val="209F196C"/>
    <w:multiLevelType w:val="hybridMultilevel"/>
    <w:tmpl w:val="E7E845A2"/>
    <w:lvl w:ilvl="0" w:tplc="C4242F9E">
      <w:numFmt w:val="bullet"/>
      <w:lvlText w:val="□"/>
      <w:lvlJc w:val="left"/>
      <w:pPr>
        <w:ind w:left="106" w:hanging="247"/>
      </w:pPr>
      <w:rPr>
        <w:rFonts w:ascii="Times New Roman" w:eastAsia="Times New Roman" w:hAnsi="Times New Roman" w:cs="Times New Roman" w:hint="default"/>
        <w:w w:val="128"/>
        <w:sz w:val="24"/>
        <w:szCs w:val="24"/>
        <w:lang w:val="ru-RU" w:eastAsia="en-US" w:bidi="ar-SA"/>
      </w:rPr>
    </w:lvl>
    <w:lvl w:ilvl="1" w:tplc="3E9A175E">
      <w:numFmt w:val="bullet"/>
      <w:lvlText w:val="•"/>
      <w:lvlJc w:val="left"/>
      <w:pPr>
        <w:ind w:left="1168" w:hanging="247"/>
      </w:pPr>
      <w:rPr>
        <w:rFonts w:hint="default"/>
        <w:lang w:val="ru-RU" w:eastAsia="en-US" w:bidi="ar-SA"/>
      </w:rPr>
    </w:lvl>
    <w:lvl w:ilvl="2" w:tplc="D14274E6">
      <w:numFmt w:val="bullet"/>
      <w:lvlText w:val="•"/>
      <w:lvlJc w:val="left"/>
      <w:pPr>
        <w:ind w:left="2236" w:hanging="247"/>
      </w:pPr>
      <w:rPr>
        <w:rFonts w:hint="default"/>
        <w:lang w:val="ru-RU" w:eastAsia="en-US" w:bidi="ar-SA"/>
      </w:rPr>
    </w:lvl>
    <w:lvl w:ilvl="3" w:tplc="1BBA1EA0">
      <w:numFmt w:val="bullet"/>
      <w:lvlText w:val="•"/>
      <w:lvlJc w:val="left"/>
      <w:pPr>
        <w:ind w:left="3304" w:hanging="247"/>
      </w:pPr>
      <w:rPr>
        <w:rFonts w:hint="default"/>
        <w:lang w:val="ru-RU" w:eastAsia="en-US" w:bidi="ar-SA"/>
      </w:rPr>
    </w:lvl>
    <w:lvl w:ilvl="4" w:tplc="34BA15F0">
      <w:numFmt w:val="bullet"/>
      <w:lvlText w:val="•"/>
      <w:lvlJc w:val="left"/>
      <w:pPr>
        <w:ind w:left="4372" w:hanging="247"/>
      </w:pPr>
      <w:rPr>
        <w:rFonts w:hint="default"/>
        <w:lang w:val="ru-RU" w:eastAsia="en-US" w:bidi="ar-SA"/>
      </w:rPr>
    </w:lvl>
    <w:lvl w:ilvl="5" w:tplc="0352B518">
      <w:numFmt w:val="bullet"/>
      <w:lvlText w:val="•"/>
      <w:lvlJc w:val="left"/>
      <w:pPr>
        <w:ind w:left="5440" w:hanging="247"/>
      </w:pPr>
      <w:rPr>
        <w:rFonts w:hint="default"/>
        <w:lang w:val="ru-RU" w:eastAsia="en-US" w:bidi="ar-SA"/>
      </w:rPr>
    </w:lvl>
    <w:lvl w:ilvl="6" w:tplc="0CA6975E">
      <w:numFmt w:val="bullet"/>
      <w:lvlText w:val="•"/>
      <w:lvlJc w:val="left"/>
      <w:pPr>
        <w:ind w:left="6508" w:hanging="247"/>
      </w:pPr>
      <w:rPr>
        <w:rFonts w:hint="default"/>
        <w:lang w:val="ru-RU" w:eastAsia="en-US" w:bidi="ar-SA"/>
      </w:rPr>
    </w:lvl>
    <w:lvl w:ilvl="7" w:tplc="9092DECA">
      <w:numFmt w:val="bullet"/>
      <w:lvlText w:val="•"/>
      <w:lvlJc w:val="left"/>
      <w:pPr>
        <w:ind w:left="7576" w:hanging="247"/>
      </w:pPr>
      <w:rPr>
        <w:rFonts w:hint="default"/>
        <w:lang w:val="ru-RU" w:eastAsia="en-US" w:bidi="ar-SA"/>
      </w:rPr>
    </w:lvl>
    <w:lvl w:ilvl="8" w:tplc="8D2439A8">
      <w:numFmt w:val="bullet"/>
      <w:lvlText w:val="•"/>
      <w:lvlJc w:val="left"/>
      <w:pPr>
        <w:ind w:left="8644" w:hanging="247"/>
      </w:pPr>
      <w:rPr>
        <w:rFonts w:hint="default"/>
        <w:lang w:val="ru-RU" w:eastAsia="en-US" w:bidi="ar-SA"/>
      </w:rPr>
    </w:lvl>
  </w:abstractNum>
  <w:abstractNum w:abstractNumId="14">
    <w:nsid w:val="32C140D5"/>
    <w:multiLevelType w:val="hybridMultilevel"/>
    <w:tmpl w:val="F98E61F4"/>
    <w:lvl w:ilvl="0" w:tplc="60B8EDB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86ABF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7CDC86C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BCB2889E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87DC78EA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2CA6467C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6452197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25E675D4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A2DEBB3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5">
    <w:nsid w:val="37AC0E50"/>
    <w:multiLevelType w:val="hybridMultilevel"/>
    <w:tmpl w:val="8138A16E"/>
    <w:lvl w:ilvl="0" w:tplc="9522A49A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0E2A628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CBB2209A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23B092A2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CC48A36C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EFEE4644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1AD4A0B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DDE4330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DAE662FE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16">
    <w:nsid w:val="3BBF4B6A"/>
    <w:multiLevelType w:val="hybridMultilevel"/>
    <w:tmpl w:val="AAF61B3A"/>
    <w:lvl w:ilvl="0" w:tplc="D8304412">
      <w:numFmt w:val="bullet"/>
      <w:lvlText w:val="-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D8DF58"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EA8C912A"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6D8AC188"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10BEB992"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A7FE3E22"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298C22FA"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1C543202"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C742E9EA"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17">
    <w:nsid w:val="5B16247D"/>
    <w:multiLevelType w:val="hybridMultilevel"/>
    <w:tmpl w:val="3402BE3E"/>
    <w:lvl w:ilvl="0" w:tplc="CE2624E0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3281C20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4BA43D6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1F4AB09C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D0DC3FA6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56185E6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13F4C302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DBC4868A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E0C6C30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14"/>
  </w:num>
  <w:num w:numId="5">
    <w:abstractNumId w:val="17"/>
  </w:num>
  <w:num w:numId="6">
    <w:abstractNumId w:val="15"/>
  </w:num>
  <w:num w:numId="7">
    <w:abstractNumId w:val="10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7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E4"/>
    <w:rsid w:val="00167DE4"/>
    <w:rsid w:val="00662975"/>
    <w:rsid w:val="0094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1"/>
    <w:link w:val="10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1">
    <w:name w:val="heading 2"/>
    <w:basedOn w:val="a1"/>
    <w:link w:val="22"/>
    <w:uiPriority w:val="9"/>
    <w:qFormat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"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link w:val="a6"/>
    <w:uiPriority w:val="99"/>
    <w:qFormat/>
    <w:pPr>
      <w:ind w:left="106" w:firstLine="180"/>
    </w:pPr>
    <w:rPr>
      <w:sz w:val="24"/>
      <w:szCs w:val="24"/>
    </w:rPr>
  </w:style>
  <w:style w:type="paragraph" w:styleId="a7">
    <w:name w:val="List Paragraph"/>
    <w:basedOn w:val="a1"/>
    <w:uiPriority w:val="34"/>
    <w:qFormat/>
    <w:pPr>
      <w:ind w:left="106" w:firstLine="180"/>
    </w:pPr>
  </w:style>
  <w:style w:type="paragraph" w:customStyle="1" w:styleId="TableParagraph">
    <w:name w:val="Table Paragraph"/>
    <w:basedOn w:val="a1"/>
    <w:uiPriority w:val="1"/>
    <w:qFormat/>
  </w:style>
  <w:style w:type="character" w:customStyle="1" w:styleId="32">
    <w:name w:val="Заголовок 3 Знак"/>
    <w:basedOn w:val="a2"/>
    <w:link w:val="31"/>
    <w:uiPriority w:val="9"/>
    <w:rsid w:val="009421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9421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9421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9421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9421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9421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9421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header"/>
    <w:basedOn w:val="a1"/>
    <w:link w:val="a9"/>
    <w:uiPriority w:val="99"/>
    <w:unhideWhenUsed/>
    <w:rsid w:val="0094219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94219A"/>
    <w:rPr>
      <w:rFonts w:eastAsiaTheme="minorEastAsia"/>
    </w:rPr>
  </w:style>
  <w:style w:type="paragraph" w:styleId="aa">
    <w:name w:val="footer"/>
    <w:basedOn w:val="a1"/>
    <w:link w:val="ab"/>
    <w:uiPriority w:val="99"/>
    <w:unhideWhenUsed/>
    <w:rsid w:val="0094219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94219A"/>
    <w:rPr>
      <w:rFonts w:eastAsiaTheme="minorEastAsia"/>
    </w:rPr>
  </w:style>
  <w:style w:type="paragraph" w:styleId="ac">
    <w:name w:val="No Spacing"/>
    <w:uiPriority w:val="1"/>
    <w:qFormat/>
    <w:rsid w:val="0094219A"/>
    <w:pPr>
      <w:widowControl/>
      <w:autoSpaceDE/>
      <w:autoSpaceDN/>
    </w:pPr>
    <w:rPr>
      <w:rFonts w:eastAsiaTheme="minorEastAsia"/>
    </w:rPr>
  </w:style>
  <w:style w:type="character" w:customStyle="1" w:styleId="10">
    <w:name w:val="Заголовок 1 Знак"/>
    <w:basedOn w:val="a2"/>
    <w:link w:val="1"/>
    <w:uiPriority w:val="9"/>
    <w:rsid w:val="0094219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2">
    <w:name w:val="Заголовок 2 Знак"/>
    <w:basedOn w:val="a2"/>
    <w:link w:val="21"/>
    <w:uiPriority w:val="9"/>
    <w:rsid w:val="0094219A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d">
    <w:name w:val="Title"/>
    <w:basedOn w:val="a1"/>
    <w:next w:val="a1"/>
    <w:link w:val="ae"/>
    <w:uiPriority w:val="10"/>
    <w:qFormat/>
    <w:rsid w:val="0094219A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9421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f0"/>
    <w:uiPriority w:val="11"/>
    <w:qFormat/>
    <w:rsid w:val="0094219A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9421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219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3">
    <w:name w:val="Body Text 2"/>
    <w:basedOn w:val="a1"/>
    <w:link w:val="24"/>
    <w:uiPriority w:val="99"/>
    <w:unhideWhenUsed/>
    <w:rsid w:val="0094219A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94219A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94219A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94219A"/>
    <w:rPr>
      <w:rFonts w:eastAsiaTheme="minorEastAsia"/>
      <w:sz w:val="16"/>
      <w:szCs w:val="16"/>
    </w:rPr>
  </w:style>
  <w:style w:type="paragraph" w:styleId="af1">
    <w:name w:val="List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94219A"/>
    <w:pPr>
      <w:widowControl/>
      <w:numPr>
        <w:numId w:val="10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94219A"/>
    <w:pPr>
      <w:widowControl/>
      <w:numPr>
        <w:numId w:val="11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94219A"/>
    <w:pPr>
      <w:widowControl/>
      <w:numPr>
        <w:numId w:val="12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94219A"/>
    <w:pPr>
      <w:widowControl/>
      <w:numPr>
        <w:numId w:val="14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94219A"/>
    <w:pPr>
      <w:widowControl/>
      <w:numPr>
        <w:numId w:val="15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94219A"/>
    <w:pPr>
      <w:widowControl/>
      <w:numPr>
        <w:numId w:val="1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2">
    <w:name w:val="List Continue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3">
    <w:name w:val="macro"/>
    <w:link w:val="af4"/>
    <w:uiPriority w:val="99"/>
    <w:unhideWhenUsed/>
    <w:rsid w:val="0094219A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94219A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94219A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94219A"/>
    <w:rPr>
      <w:rFonts w:eastAsiaTheme="minorEastAsia"/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94219A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94219A"/>
    <w:rPr>
      <w:b/>
      <w:bCs/>
    </w:rPr>
  </w:style>
  <w:style w:type="character" w:styleId="af7">
    <w:name w:val="Emphasis"/>
    <w:basedOn w:val="a2"/>
    <w:uiPriority w:val="20"/>
    <w:qFormat/>
    <w:rsid w:val="0094219A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94219A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94219A"/>
    <w:rPr>
      <w:rFonts w:eastAsiaTheme="minorEastAsia"/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94219A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94219A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94219A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94219A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94219A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94219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0">
    <w:name w:val="Table Grid"/>
    <w:basedOn w:val="a3"/>
    <w:uiPriority w:val="59"/>
    <w:rsid w:val="0094219A"/>
    <w:pPr>
      <w:widowControl/>
      <w:autoSpaceDE/>
      <w:autoSpaceDN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94219A"/>
    <w:pPr>
      <w:widowControl/>
      <w:autoSpaceDE/>
      <w:autoSpaceDN/>
    </w:pPr>
    <w:rPr>
      <w:rFonts w:eastAsiaTheme="minorEastAsi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94219A"/>
    <w:pPr>
      <w:widowControl/>
      <w:autoSpaceDE/>
      <w:autoSpaceDN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94219A"/>
    <w:pPr>
      <w:widowControl/>
      <w:autoSpaceDE/>
      <w:autoSpaceDN/>
    </w:pPr>
    <w:rPr>
      <w:rFonts w:eastAsiaTheme="minorEastAsi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94219A"/>
    <w:pPr>
      <w:widowControl/>
      <w:autoSpaceDE/>
      <w:autoSpaceDN/>
    </w:pPr>
    <w:rPr>
      <w:rFonts w:eastAsiaTheme="minorEastAsi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94219A"/>
    <w:pPr>
      <w:widowControl/>
      <w:autoSpaceDE/>
      <w:autoSpaceDN/>
    </w:pPr>
    <w:rPr>
      <w:rFonts w:eastAsiaTheme="minorEastAsi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94219A"/>
    <w:pPr>
      <w:widowControl/>
      <w:autoSpaceDE/>
      <w:autoSpaceDN/>
    </w:pPr>
    <w:rPr>
      <w:rFonts w:eastAsiaTheme="minorEastAsi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94219A"/>
    <w:pPr>
      <w:widowControl/>
      <w:autoSpaceDE/>
      <w:autoSpaceDN/>
    </w:pPr>
    <w:rPr>
      <w:rFonts w:eastAsiaTheme="minorEastAsi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1">
    <w:name w:val="c1"/>
    <w:basedOn w:val="a1"/>
    <w:rsid w:val="009421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2"/>
    <w:rsid w:val="00942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1"/>
    <w:link w:val="10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1">
    <w:name w:val="heading 2"/>
    <w:basedOn w:val="a1"/>
    <w:link w:val="22"/>
    <w:uiPriority w:val="9"/>
    <w:qFormat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"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94219A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link w:val="a6"/>
    <w:uiPriority w:val="99"/>
    <w:qFormat/>
    <w:pPr>
      <w:ind w:left="106" w:firstLine="180"/>
    </w:pPr>
    <w:rPr>
      <w:sz w:val="24"/>
      <w:szCs w:val="24"/>
    </w:rPr>
  </w:style>
  <w:style w:type="paragraph" w:styleId="a7">
    <w:name w:val="List Paragraph"/>
    <w:basedOn w:val="a1"/>
    <w:uiPriority w:val="34"/>
    <w:qFormat/>
    <w:pPr>
      <w:ind w:left="106" w:firstLine="180"/>
    </w:pPr>
  </w:style>
  <w:style w:type="paragraph" w:customStyle="1" w:styleId="TableParagraph">
    <w:name w:val="Table Paragraph"/>
    <w:basedOn w:val="a1"/>
    <w:uiPriority w:val="1"/>
    <w:qFormat/>
  </w:style>
  <w:style w:type="character" w:customStyle="1" w:styleId="32">
    <w:name w:val="Заголовок 3 Знак"/>
    <w:basedOn w:val="a2"/>
    <w:link w:val="31"/>
    <w:uiPriority w:val="9"/>
    <w:rsid w:val="009421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9421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9421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9421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9421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9421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9421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header"/>
    <w:basedOn w:val="a1"/>
    <w:link w:val="a9"/>
    <w:uiPriority w:val="99"/>
    <w:unhideWhenUsed/>
    <w:rsid w:val="0094219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94219A"/>
    <w:rPr>
      <w:rFonts w:eastAsiaTheme="minorEastAsia"/>
    </w:rPr>
  </w:style>
  <w:style w:type="paragraph" w:styleId="aa">
    <w:name w:val="footer"/>
    <w:basedOn w:val="a1"/>
    <w:link w:val="ab"/>
    <w:uiPriority w:val="99"/>
    <w:unhideWhenUsed/>
    <w:rsid w:val="0094219A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94219A"/>
    <w:rPr>
      <w:rFonts w:eastAsiaTheme="minorEastAsia"/>
    </w:rPr>
  </w:style>
  <w:style w:type="paragraph" w:styleId="ac">
    <w:name w:val="No Spacing"/>
    <w:uiPriority w:val="1"/>
    <w:qFormat/>
    <w:rsid w:val="0094219A"/>
    <w:pPr>
      <w:widowControl/>
      <w:autoSpaceDE/>
      <w:autoSpaceDN/>
    </w:pPr>
    <w:rPr>
      <w:rFonts w:eastAsiaTheme="minorEastAsia"/>
    </w:rPr>
  </w:style>
  <w:style w:type="character" w:customStyle="1" w:styleId="10">
    <w:name w:val="Заголовок 1 Знак"/>
    <w:basedOn w:val="a2"/>
    <w:link w:val="1"/>
    <w:uiPriority w:val="9"/>
    <w:rsid w:val="0094219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2">
    <w:name w:val="Заголовок 2 Знак"/>
    <w:basedOn w:val="a2"/>
    <w:link w:val="21"/>
    <w:uiPriority w:val="9"/>
    <w:rsid w:val="0094219A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d">
    <w:name w:val="Title"/>
    <w:basedOn w:val="a1"/>
    <w:next w:val="a1"/>
    <w:link w:val="ae"/>
    <w:uiPriority w:val="10"/>
    <w:qFormat/>
    <w:rsid w:val="0094219A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uiPriority w:val="10"/>
    <w:rsid w:val="009421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f0"/>
    <w:uiPriority w:val="11"/>
    <w:qFormat/>
    <w:rsid w:val="0094219A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9421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94219A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3">
    <w:name w:val="Body Text 2"/>
    <w:basedOn w:val="a1"/>
    <w:link w:val="24"/>
    <w:uiPriority w:val="99"/>
    <w:unhideWhenUsed/>
    <w:rsid w:val="0094219A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94219A"/>
    <w:rPr>
      <w:rFonts w:eastAsiaTheme="minorEastAsia"/>
    </w:rPr>
  </w:style>
  <w:style w:type="paragraph" w:styleId="33">
    <w:name w:val="Body Text 3"/>
    <w:basedOn w:val="a1"/>
    <w:link w:val="34"/>
    <w:uiPriority w:val="99"/>
    <w:unhideWhenUsed/>
    <w:rsid w:val="0094219A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94219A"/>
    <w:rPr>
      <w:rFonts w:eastAsiaTheme="minorEastAsia"/>
      <w:sz w:val="16"/>
      <w:szCs w:val="16"/>
    </w:rPr>
  </w:style>
  <w:style w:type="paragraph" w:styleId="af1">
    <w:name w:val="List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94219A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94219A"/>
    <w:pPr>
      <w:widowControl/>
      <w:numPr>
        <w:numId w:val="10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94219A"/>
    <w:pPr>
      <w:widowControl/>
      <w:numPr>
        <w:numId w:val="11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94219A"/>
    <w:pPr>
      <w:widowControl/>
      <w:numPr>
        <w:numId w:val="12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94219A"/>
    <w:pPr>
      <w:widowControl/>
      <w:numPr>
        <w:numId w:val="14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94219A"/>
    <w:pPr>
      <w:widowControl/>
      <w:numPr>
        <w:numId w:val="15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94219A"/>
    <w:pPr>
      <w:widowControl/>
      <w:numPr>
        <w:numId w:val="1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2">
    <w:name w:val="List Continue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94219A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3">
    <w:name w:val="macro"/>
    <w:link w:val="af4"/>
    <w:uiPriority w:val="99"/>
    <w:unhideWhenUsed/>
    <w:rsid w:val="0094219A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94219A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94219A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94219A"/>
    <w:rPr>
      <w:rFonts w:eastAsiaTheme="minorEastAsia"/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94219A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94219A"/>
    <w:rPr>
      <w:b/>
      <w:bCs/>
    </w:rPr>
  </w:style>
  <w:style w:type="character" w:styleId="af7">
    <w:name w:val="Emphasis"/>
    <w:basedOn w:val="a2"/>
    <w:uiPriority w:val="20"/>
    <w:qFormat/>
    <w:rsid w:val="0094219A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94219A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94219A"/>
    <w:rPr>
      <w:rFonts w:eastAsiaTheme="minorEastAsia"/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94219A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94219A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94219A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94219A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94219A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94219A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table" w:styleId="aff0">
    <w:name w:val="Table Grid"/>
    <w:basedOn w:val="a3"/>
    <w:uiPriority w:val="59"/>
    <w:rsid w:val="0094219A"/>
    <w:pPr>
      <w:widowControl/>
      <w:autoSpaceDE/>
      <w:autoSpaceDN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94219A"/>
    <w:pPr>
      <w:widowControl/>
      <w:autoSpaceDE/>
      <w:autoSpaceDN/>
    </w:pPr>
    <w:rPr>
      <w:rFonts w:eastAsiaTheme="minorEastAsia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94219A"/>
    <w:pPr>
      <w:widowControl/>
      <w:autoSpaceDE/>
      <w:autoSpaceDN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94219A"/>
    <w:pPr>
      <w:widowControl/>
      <w:autoSpaceDE/>
      <w:autoSpaceDN/>
    </w:pPr>
    <w:rPr>
      <w:rFonts w:eastAsiaTheme="minorEastAsia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94219A"/>
    <w:pPr>
      <w:widowControl/>
      <w:autoSpaceDE/>
      <w:autoSpaceDN/>
    </w:pPr>
    <w:rPr>
      <w:rFonts w:eastAsiaTheme="minorEastAsia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94219A"/>
    <w:pPr>
      <w:widowControl/>
      <w:autoSpaceDE/>
      <w:autoSpaceDN/>
    </w:pPr>
    <w:rPr>
      <w:rFonts w:eastAsiaTheme="minorEastAsia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94219A"/>
    <w:pPr>
      <w:widowControl/>
      <w:autoSpaceDE/>
      <w:autoSpaceDN/>
    </w:pPr>
    <w:rPr>
      <w:rFonts w:eastAsiaTheme="minorEastAsia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94219A"/>
    <w:pPr>
      <w:widowControl/>
      <w:autoSpaceDE/>
      <w:autoSpaceDN/>
    </w:pPr>
    <w:rPr>
      <w:rFonts w:eastAsiaTheme="minorEastAsia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94219A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94219A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94219A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94219A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1">
    <w:name w:val="c1"/>
    <w:basedOn w:val="a1"/>
    <w:rsid w:val="0094219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1">
    <w:name w:val="c21"/>
    <w:basedOn w:val="a2"/>
    <w:rsid w:val="0094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10390</Words>
  <Characters>59226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Ларина Светлана</cp:lastModifiedBy>
  <cp:revision>3</cp:revision>
  <dcterms:created xsi:type="dcterms:W3CDTF">2022-07-05T09:02:00Z</dcterms:created>
  <dcterms:modified xsi:type="dcterms:W3CDTF">2022-08-22T12:31:00Z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2022-07-05T00:00:00Z</vt:filetime>
  </property>
</Properties>
</file>